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D99" w:rsidRPr="00C47C72" w:rsidRDefault="007C612E">
      <w:pPr>
        <w:rPr>
          <w:lang w:val="ru-RU"/>
        </w:rPr>
        <w:sectPr w:rsidR="00F74D99" w:rsidRPr="00C47C72">
          <w:pgSz w:w="11906" w:h="16383"/>
          <w:pgMar w:top="1134" w:right="850" w:bottom="1134" w:left="1701" w:header="720" w:footer="720" w:gutter="0"/>
          <w:cols w:space="720"/>
        </w:sectPr>
      </w:pPr>
      <w:bookmarkStart w:id="0" w:name="block-16907643"/>
      <w:bookmarkStart w:id="1" w:name="_GoBack"/>
      <w:r w:rsidRPr="007C612E">
        <w:rPr>
          <w:rFonts w:ascii="Times New Roman" w:eastAsia="Times New Roman" w:hAnsi="Times New Roman"/>
          <w:noProof/>
          <w:color w:val="000000"/>
          <w:sz w:val="28"/>
          <w:szCs w:val="28"/>
          <w:lang w:val="ru-RU" w:eastAsia="ru-RU"/>
        </w:rPr>
        <w:drawing>
          <wp:inline distT="0" distB="0" distL="0" distR="0">
            <wp:extent cx="5940425" cy="10560756"/>
            <wp:effectExtent l="0" t="0" r="0" b="0"/>
            <wp:docPr id="1" name="Рисунок 1" descr="C:\Users\ARM01M\Downloads\460b3533-4493-4bd2-b35e-ca45bbf5b0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M01M\Downloads\460b3533-4493-4bd2-b35e-ca45bbf5b0a9.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10560756"/>
                    </a:xfrm>
                    <a:prstGeom prst="rect">
                      <a:avLst/>
                    </a:prstGeom>
                    <a:noFill/>
                    <a:ln>
                      <a:noFill/>
                    </a:ln>
                  </pic:spPr>
                </pic:pic>
              </a:graphicData>
            </a:graphic>
          </wp:inline>
        </w:drawing>
      </w:r>
      <w:bookmarkEnd w:id="1"/>
    </w:p>
    <w:p w:rsidR="00F74D99" w:rsidRPr="00C47C72" w:rsidRDefault="00397EA3">
      <w:pPr>
        <w:spacing w:after="0" w:line="264" w:lineRule="auto"/>
        <w:ind w:firstLine="600"/>
        <w:jc w:val="both"/>
        <w:rPr>
          <w:lang w:val="ru-RU"/>
        </w:rPr>
      </w:pPr>
      <w:bookmarkStart w:id="2" w:name="block-16907642"/>
      <w:bookmarkEnd w:id="0"/>
      <w:r w:rsidRPr="00C47C72">
        <w:rPr>
          <w:rFonts w:ascii="Times New Roman" w:hAnsi="Times New Roman"/>
          <w:b/>
          <w:color w:val="000000"/>
          <w:sz w:val="28"/>
          <w:lang w:val="ru-RU"/>
        </w:rPr>
        <w:lastRenderedPageBreak/>
        <w:t>ПОЯСНИТЕЛЬНАЯ ЗАПИСКА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74D99" w:rsidRPr="00C47C72" w:rsidRDefault="00397EA3">
      <w:pPr>
        <w:spacing w:after="0" w:line="264" w:lineRule="auto"/>
        <w:ind w:firstLine="600"/>
        <w:jc w:val="both"/>
        <w:rPr>
          <w:lang w:val="ru-RU"/>
        </w:rPr>
      </w:pPr>
      <w:r w:rsidRPr="00C47C72">
        <w:rPr>
          <w:rFonts w:ascii="Times New Roman" w:hAnsi="Times New Roman"/>
          <w:b/>
          <w:color w:val="000000"/>
          <w:sz w:val="28"/>
          <w:lang w:val="ru-RU"/>
        </w:rPr>
        <w:t xml:space="preserve">Целью </w:t>
      </w:r>
      <w:r w:rsidRPr="00C47C72">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F74D99" w:rsidRPr="00C47C72" w:rsidRDefault="00397EA3">
      <w:pPr>
        <w:spacing w:after="0" w:line="264" w:lineRule="auto"/>
        <w:ind w:firstLine="600"/>
        <w:jc w:val="both"/>
        <w:rPr>
          <w:lang w:val="ru-RU"/>
        </w:rPr>
      </w:pPr>
      <w:r w:rsidRPr="00C47C72">
        <w:rPr>
          <w:rFonts w:ascii="Times New Roman" w:hAnsi="Times New Roman"/>
          <w:b/>
          <w:color w:val="000000"/>
          <w:sz w:val="28"/>
          <w:lang w:val="ru-RU"/>
        </w:rPr>
        <w:t xml:space="preserve">Задачами </w:t>
      </w:r>
      <w:r w:rsidRPr="00C47C72">
        <w:rPr>
          <w:rFonts w:ascii="Times New Roman" w:hAnsi="Times New Roman"/>
          <w:color w:val="000000"/>
          <w:sz w:val="28"/>
          <w:lang w:val="ru-RU"/>
        </w:rPr>
        <w:t>изучения истории являются: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47C72">
        <w:rPr>
          <w:rFonts w:ascii="Times New Roman" w:hAnsi="Times New Roman"/>
          <w:color w:val="000000"/>
          <w:sz w:val="28"/>
          <w:lang w:val="ru-RU"/>
        </w:rPr>
        <w:t xml:space="preserve"> – начала </w:t>
      </w:r>
      <w:r>
        <w:rPr>
          <w:rFonts w:ascii="Times New Roman" w:hAnsi="Times New Roman"/>
          <w:color w:val="000000"/>
          <w:sz w:val="28"/>
        </w:rPr>
        <w:t>XXI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47C72" w:rsidRDefault="00C47C72">
      <w:pPr>
        <w:rPr>
          <w:lang w:val="ru-RU"/>
        </w:rPr>
      </w:pPr>
    </w:p>
    <w:p w:rsidR="00F74D99" w:rsidRPr="00C47C72" w:rsidRDefault="00F74D99" w:rsidP="00C47C72">
      <w:pPr>
        <w:rPr>
          <w:lang w:val="ru-RU"/>
        </w:rPr>
        <w:sectPr w:rsidR="00F74D99" w:rsidRPr="00C47C72">
          <w:pgSz w:w="11906" w:h="16383"/>
          <w:pgMar w:top="1134" w:right="850" w:bottom="1134" w:left="1701" w:header="720" w:footer="720" w:gutter="0"/>
          <w:cols w:space="720"/>
        </w:sectPr>
      </w:pPr>
    </w:p>
    <w:p w:rsidR="00F74D99" w:rsidRPr="00C47C72" w:rsidRDefault="00F74D99">
      <w:pPr>
        <w:rPr>
          <w:lang w:val="ru-RU"/>
        </w:rPr>
        <w:sectPr w:rsidR="00F74D99" w:rsidRPr="00C47C72">
          <w:pgSz w:w="11906" w:h="16383"/>
          <w:pgMar w:top="1134" w:right="850" w:bottom="1134" w:left="1701" w:header="720" w:footer="720" w:gutter="0"/>
          <w:cols w:space="720"/>
        </w:sectPr>
      </w:pPr>
      <w:bookmarkStart w:id="3" w:name="block-16907647"/>
      <w:bookmarkEnd w:id="2"/>
    </w:p>
    <w:p w:rsidR="00F74D99" w:rsidRPr="00C47C72" w:rsidRDefault="00421433">
      <w:pPr>
        <w:spacing w:after="0" w:line="264" w:lineRule="auto"/>
        <w:ind w:left="120"/>
        <w:jc w:val="both"/>
        <w:rPr>
          <w:lang w:val="ru-RU"/>
        </w:rPr>
      </w:pPr>
      <w:bookmarkStart w:id="4" w:name="block-16907646"/>
      <w:bookmarkEnd w:id="3"/>
      <w:r>
        <w:rPr>
          <w:rFonts w:ascii="Times New Roman" w:hAnsi="Times New Roman"/>
          <w:b/>
          <w:color w:val="000000"/>
          <w:sz w:val="28"/>
        </w:rPr>
        <w:lastRenderedPageBreak/>
        <w:t>I</w:t>
      </w:r>
      <w:r w:rsidRPr="00421433">
        <w:rPr>
          <w:rFonts w:ascii="Times New Roman" w:hAnsi="Times New Roman"/>
          <w:b/>
          <w:color w:val="000000"/>
          <w:sz w:val="28"/>
          <w:lang w:val="ru-RU"/>
        </w:rPr>
        <w:t>.</w:t>
      </w:r>
      <w:r w:rsidR="00397EA3" w:rsidRPr="00C47C72">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ЛИЧНОСТНЫЕ РЕЗУЛЬТАТЫ</w:t>
      </w:r>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1) гражданского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готовность к гуманитарной и волонтерской деятельности;</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2) патриотического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3) духовно-нравственного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C47C7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4) эстетического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5) физического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6) трудового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7) экологического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8) ценности научного познания: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9) эмоциональный интеллект:</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F74D99" w:rsidRPr="00C47C72" w:rsidRDefault="00F74D99">
      <w:pPr>
        <w:spacing w:after="0" w:line="264" w:lineRule="auto"/>
        <w:ind w:left="120"/>
        <w:jc w:val="both"/>
        <w:rPr>
          <w:lang w:val="ru-RU"/>
        </w:rPr>
      </w:pPr>
      <w:bookmarkStart w:id="5" w:name="_Toc142487931"/>
      <w:bookmarkEnd w:id="5"/>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МЕТАПРЕДМЕТНЫЕ РЕЗУЛЬТАТЫ</w:t>
      </w:r>
    </w:p>
    <w:p w:rsidR="00F74D99" w:rsidRPr="00C47C72" w:rsidRDefault="00F74D99">
      <w:pPr>
        <w:spacing w:after="0" w:line="264" w:lineRule="auto"/>
        <w:ind w:left="120"/>
        <w:jc w:val="both"/>
        <w:rPr>
          <w:lang w:val="ru-RU"/>
        </w:rPr>
      </w:pP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Познавательные универсальные учебные действия</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Базовые логические действия: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формулировать проблему, вопрос, требующий решения;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цели деятельности, задавать параметры и критерии их достижения;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выявлять закономерные черты и противоречия в рассматриваемых явлениях;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разрабатывать план решения проблемы с учетом анализа имеющихся ресурсов;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вносить коррективы в деятельность, оценивать соответствие результатов целям.</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Базовые исследовательские действия</w:t>
      </w:r>
      <w:r w:rsidRPr="00C47C72">
        <w:rPr>
          <w:rFonts w:ascii="Times New Roman" w:hAnsi="Times New Roman"/>
          <w:color w:val="000000"/>
          <w:sz w:val="28"/>
          <w:lang w:val="ru-RU"/>
        </w:rPr>
        <w:t>:</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владеть навыками учебно-исследовательской и проектной деятельности;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выявлять характерные признаки исторических явлений;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раскрывать причинно-следственные связи событий прошлого и настоящего;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формулировать и обосновывать выводы;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соотносить полученный результат с имеющимся историческим знанием;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определять новизну и обоснованность полученного результата;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Работа с информацией: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Коммуникативные универсальные учебные действия: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аргументированно вести диалог, уметь смягчать конфликтные ситуации.</w:t>
      </w:r>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Регулятивные универсальные учебные действия: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Совместная деятельность:</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проявлять творчество и инициативу в индивидуальной и командной работе;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оценивать полученные результаты и свой вклад в общую работу.</w:t>
      </w:r>
    </w:p>
    <w:p w:rsidR="00F74D99" w:rsidRPr="00C47C72" w:rsidRDefault="00F74D99">
      <w:pPr>
        <w:spacing w:after="0" w:line="264" w:lineRule="auto"/>
        <w:ind w:left="120"/>
        <w:jc w:val="both"/>
        <w:rPr>
          <w:lang w:val="ru-RU"/>
        </w:rPr>
      </w:pPr>
      <w:bookmarkStart w:id="6" w:name="_Toc142487932"/>
      <w:bookmarkEnd w:id="6"/>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b/>
          <w:color w:val="000000"/>
          <w:sz w:val="28"/>
          <w:lang w:val="ru-RU"/>
        </w:rPr>
        <w:t>ПРЕДМЕТНЫЕ РЕЗУЛЬТАТЫ</w:t>
      </w:r>
    </w:p>
    <w:p w:rsidR="00F74D99" w:rsidRPr="00C47C72" w:rsidRDefault="00F74D99">
      <w:pPr>
        <w:spacing w:after="0" w:line="264" w:lineRule="auto"/>
        <w:ind w:left="120"/>
        <w:jc w:val="both"/>
        <w:rPr>
          <w:lang w:val="ru-RU"/>
        </w:rPr>
      </w:pP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особенности развития культуры народов СССР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C47C7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C47C7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47C7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C47C7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47C7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47C7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F74D99" w:rsidRPr="00C47C72" w:rsidRDefault="00F74D99">
      <w:pPr>
        <w:spacing w:after="0" w:line="264" w:lineRule="auto"/>
        <w:ind w:left="120"/>
        <w:jc w:val="both"/>
        <w:rPr>
          <w:lang w:val="ru-RU"/>
        </w:rPr>
      </w:pPr>
    </w:p>
    <w:p w:rsidR="00F74D99" w:rsidRPr="00C47C72" w:rsidRDefault="00397EA3">
      <w:pPr>
        <w:spacing w:after="0" w:line="264" w:lineRule="auto"/>
        <w:ind w:left="120"/>
        <w:jc w:val="both"/>
        <w:rPr>
          <w:lang w:val="ru-RU"/>
        </w:rPr>
      </w:pPr>
      <w:r w:rsidRPr="00C47C72">
        <w:rPr>
          <w:rFonts w:ascii="Times New Roman" w:hAnsi="Times New Roman"/>
          <w:color w:val="000000"/>
          <w:sz w:val="28"/>
          <w:lang w:val="ru-RU"/>
        </w:rPr>
        <w:t xml:space="preserve">К концу обучения </w:t>
      </w:r>
      <w:r w:rsidRPr="00C47C72">
        <w:rPr>
          <w:rFonts w:ascii="Times New Roman" w:hAnsi="Times New Roman"/>
          <w:b/>
          <w:color w:val="000000"/>
          <w:sz w:val="28"/>
          <w:lang w:val="ru-RU"/>
        </w:rPr>
        <w:t>в 10 классе</w:t>
      </w:r>
      <w:r w:rsidRPr="00C47C72">
        <w:rPr>
          <w:rFonts w:ascii="Times New Roman" w:hAnsi="Times New Roman"/>
          <w:color w:val="000000"/>
          <w:sz w:val="28"/>
          <w:lang w:val="ru-RU"/>
        </w:rPr>
        <w:t xml:space="preserve"> обучающийся получит следующие предметные результаты: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обобщать историческую информацию по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изучения исторического материала устанавливать исторические аналогии.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представлять историческую информацию в виде таблиц, графиков, схем, диаграмм;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C47C7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74D99" w:rsidRPr="00C47C72" w:rsidRDefault="00397EA3">
      <w:pPr>
        <w:spacing w:after="0" w:line="264" w:lineRule="auto"/>
        <w:ind w:left="120"/>
        <w:jc w:val="both"/>
        <w:rPr>
          <w:lang w:val="ru-RU"/>
        </w:rPr>
      </w:pPr>
      <w:r w:rsidRPr="00C47C72">
        <w:rPr>
          <w:rFonts w:ascii="Times New Roman" w:hAnsi="Times New Roman"/>
          <w:color w:val="000000"/>
          <w:sz w:val="28"/>
          <w:lang w:val="ru-RU"/>
        </w:rPr>
        <w:lastRenderedPageBreak/>
        <w:t xml:space="preserve">К концу обучения </w:t>
      </w:r>
      <w:r w:rsidRPr="00C47C72">
        <w:rPr>
          <w:rFonts w:ascii="Times New Roman" w:hAnsi="Times New Roman"/>
          <w:b/>
          <w:color w:val="000000"/>
          <w:sz w:val="28"/>
          <w:lang w:val="ru-RU"/>
        </w:rPr>
        <w:t>в 11 классе</w:t>
      </w:r>
      <w:r w:rsidRPr="00C47C72">
        <w:rPr>
          <w:rFonts w:ascii="Times New Roman" w:hAnsi="Times New Roman"/>
          <w:color w:val="000000"/>
          <w:sz w:val="28"/>
          <w:lang w:val="ru-RU"/>
        </w:rPr>
        <w:t xml:space="preserve"> обучающийся получит следующие предметные результаты: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объяснять их особую значимость для истории нашей страны;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их значение для истории России и человечества в целом;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выявлять попытки фальсификации истории;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события, процессы, в которых они участвовали;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в форме сложного плана, конспекта, реферата;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C47C7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и составлять на его основе план, таблицу, схему;</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 информацией из других исторических источников, делать выводы;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представлять историческую информацию в виде таблиц, графиков, схем, диаграмм;</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C47C7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Структура предметного результата включает следующий перечень знаний и умений:</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C47C7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F74D99" w:rsidRPr="00C47C72" w:rsidRDefault="00397EA3">
      <w:pPr>
        <w:spacing w:after="0" w:line="264" w:lineRule="auto"/>
        <w:ind w:firstLine="600"/>
        <w:jc w:val="both"/>
        <w:rPr>
          <w:lang w:val="ru-RU"/>
        </w:rPr>
      </w:pPr>
      <w:r w:rsidRPr="00C47C7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421433" w:rsidRDefault="00421433">
      <w:pPr>
        <w:rPr>
          <w:lang w:val="ru-RU"/>
        </w:rPr>
      </w:pPr>
    </w:p>
    <w:p w:rsidR="00421433" w:rsidRPr="00421433" w:rsidRDefault="00421433" w:rsidP="00421433">
      <w:pPr>
        <w:rPr>
          <w:lang w:val="ru-RU"/>
        </w:rPr>
      </w:pPr>
    </w:p>
    <w:p w:rsidR="00421433" w:rsidRPr="00421433" w:rsidRDefault="00421433" w:rsidP="00421433">
      <w:pPr>
        <w:spacing w:after="0" w:line="264" w:lineRule="auto"/>
        <w:ind w:left="120"/>
        <w:jc w:val="both"/>
        <w:rPr>
          <w:lang w:val="ru-RU"/>
        </w:rPr>
      </w:pPr>
      <w:r>
        <w:rPr>
          <w:lang w:val="ru-RU"/>
        </w:rPr>
        <w:tab/>
      </w:r>
      <w:r>
        <w:rPr>
          <w:rFonts w:ascii="Times New Roman" w:hAnsi="Times New Roman"/>
          <w:b/>
          <w:color w:val="000000"/>
          <w:sz w:val="28"/>
        </w:rPr>
        <w:t>II</w:t>
      </w:r>
      <w:r w:rsidRPr="00421433">
        <w:rPr>
          <w:rFonts w:ascii="Times New Roman" w:hAnsi="Times New Roman"/>
          <w:b/>
          <w:color w:val="000000"/>
          <w:sz w:val="28"/>
          <w:lang w:val="ru-RU"/>
        </w:rPr>
        <w:t xml:space="preserve">. </w:t>
      </w:r>
      <w:r w:rsidRPr="00C47C72">
        <w:rPr>
          <w:rFonts w:ascii="Times New Roman" w:hAnsi="Times New Roman"/>
          <w:b/>
          <w:color w:val="000000"/>
          <w:sz w:val="28"/>
          <w:lang w:val="ru-RU"/>
        </w:rPr>
        <w:t xml:space="preserve">СОДЕРЖАНИЕ </w:t>
      </w:r>
      <w:r>
        <w:rPr>
          <w:rFonts w:ascii="Times New Roman" w:hAnsi="Times New Roman"/>
          <w:b/>
          <w:color w:val="000000"/>
          <w:sz w:val="28"/>
          <w:lang w:val="ru-RU"/>
        </w:rPr>
        <w:t>УЧЕБНОГО ПРЕДМЕТА</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10 КЛАСС</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ВСЕОБЩАЯ ИСТОРИЯ. 1914–1945 ГОДЫ</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47C72">
        <w:rPr>
          <w:rFonts w:ascii="Times New Roman" w:hAnsi="Times New Roman"/>
          <w:color w:val="000000"/>
          <w:sz w:val="28"/>
          <w:lang w:val="ru-RU"/>
        </w:rPr>
        <w:t xml:space="preserve"> веке.</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Мир накануне и в годы Первой мировой войны</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Мир накануне Первой мировой войны.</w:t>
      </w:r>
      <w:r w:rsidRPr="00C47C72">
        <w:rPr>
          <w:rFonts w:ascii="Times New Roman" w:hAnsi="Times New Roman"/>
          <w:color w:val="000000"/>
          <w:sz w:val="28"/>
          <w:lang w:val="ru-RU"/>
        </w:rPr>
        <w:t xml:space="preserve"> Мир в начале ХХ в</w:t>
      </w:r>
      <w:r w:rsidRPr="00C47C72">
        <w:rPr>
          <w:rFonts w:ascii="Times New Roman" w:hAnsi="Times New Roman"/>
          <w:i/>
          <w:color w:val="000000"/>
          <w:sz w:val="28"/>
          <w:lang w:val="ru-RU"/>
        </w:rPr>
        <w:t>.</w:t>
      </w:r>
      <w:r w:rsidRPr="00C47C7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47C7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Первая мировая война. 1914–1918 гг.</w:t>
      </w:r>
      <w:r w:rsidRPr="00C47C7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Мир в 1918–1938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Распад империй и образование новых национальных государств в Европе. </w:t>
      </w:r>
      <w:r w:rsidRPr="00C47C72">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Версальско-Вашингтонская система международных отношений. </w:t>
      </w:r>
      <w:r w:rsidRPr="00C47C72">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w:t>
      </w:r>
      <w:r w:rsidRPr="00C47C72">
        <w:rPr>
          <w:rFonts w:ascii="Times New Roman" w:hAnsi="Times New Roman"/>
          <w:color w:val="000000"/>
          <w:sz w:val="28"/>
          <w:lang w:val="ru-RU"/>
        </w:rPr>
        <w:lastRenderedPageBreak/>
        <w:t>Вашингтонское соглашение 1922 года. Влияние Версальского договора и Вашингтонского соглашения на развитие международных отношений.</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Страны Европы и Северной Америки в 1920-е гг. </w:t>
      </w:r>
      <w:r w:rsidRPr="00187B22">
        <w:rPr>
          <w:rFonts w:ascii="Times New Roman" w:hAnsi="Times New Roman"/>
          <w:color w:val="000000"/>
          <w:sz w:val="28"/>
          <w:lang w:val="ru-RU"/>
        </w:rPr>
        <w:t xml:space="preserve">Послевоенная стабилизация. </w:t>
      </w:r>
      <w:r w:rsidRPr="00C47C72">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187B22">
        <w:rPr>
          <w:rFonts w:ascii="Times New Roman" w:hAnsi="Times New Roman"/>
          <w:color w:val="000000"/>
          <w:sz w:val="28"/>
          <w:lang w:val="ru-RU"/>
        </w:rPr>
        <w:t xml:space="preserve">Возникновение фашизма. </w:t>
      </w:r>
      <w:r w:rsidRPr="00C47C72">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187B22">
        <w:rPr>
          <w:rFonts w:ascii="Times New Roman" w:hAnsi="Times New Roman"/>
          <w:color w:val="000000"/>
          <w:sz w:val="28"/>
          <w:lang w:val="ru-RU"/>
        </w:rPr>
        <w:t xml:space="preserve">Установление нацистской диктатуры. </w:t>
      </w:r>
      <w:r w:rsidRPr="00C47C72">
        <w:rPr>
          <w:rFonts w:ascii="Times New Roman" w:hAnsi="Times New Roman"/>
          <w:color w:val="000000"/>
          <w:sz w:val="28"/>
          <w:lang w:val="ru-RU"/>
        </w:rPr>
        <w:t xml:space="preserve">Нацистский режим в Германии.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Страны Азии, Африки и Латинской Америки в 1918–1930 гг. </w:t>
      </w:r>
      <w:r w:rsidRPr="00187B22">
        <w:rPr>
          <w:rFonts w:ascii="Times New Roman" w:hAnsi="Times New Roman"/>
          <w:color w:val="000000"/>
          <w:sz w:val="28"/>
          <w:lang w:val="ru-RU"/>
        </w:rPr>
        <w:t xml:space="preserve">Экспансия колониализма. </w:t>
      </w:r>
      <w:r w:rsidRPr="00C47C72">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Международные отношения в 1930-е гг. </w:t>
      </w:r>
      <w:r w:rsidRPr="00C47C72">
        <w:rPr>
          <w:rFonts w:ascii="Times New Roman" w:hAnsi="Times New Roman"/>
          <w:color w:val="000000"/>
          <w:sz w:val="28"/>
          <w:lang w:val="ru-RU"/>
        </w:rPr>
        <w:t xml:space="preserve">Нарастание мировой напряженности в конце 1930-х гг. </w:t>
      </w:r>
      <w:r w:rsidRPr="00187B22">
        <w:rPr>
          <w:rFonts w:ascii="Times New Roman" w:hAnsi="Times New Roman"/>
          <w:color w:val="000000"/>
          <w:sz w:val="28"/>
          <w:lang w:val="ru-RU"/>
        </w:rPr>
        <w:t xml:space="preserve">Причины Второй мировой войны. </w:t>
      </w:r>
      <w:r w:rsidRPr="00C47C72">
        <w:rPr>
          <w:rFonts w:ascii="Times New Roman" w:hAnsi="Times New Roman"/>
          <w:color w:val="000000"/>
          <w:sz w:val="28"/>
          <w:lang w:val="ru-RU"/>
        </w:rPr>
        <w:t>Мюнхенский сговор. Англо-франко-советские переговоры лета 1939 года.</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Развитие науки и культуры в 1914–1930-х гг. </w:t>
      </w:r>
      <w:r w:rsidRPr="00C47C7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Вторая мировая война. 1939–1945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Начало Второй мировой войны. </w:t>
      </w:r>
      <w:r w:rsidRPr="00C47C72">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w:t>
      </w:r>
      <w:r w:rsidRPr="00C47C72">
        <w:rPr>
          <w:rFonts w:ascii="Times New Roman" w:hAnsi="Times New Roman"/>
          <w:color w:val="000000"/>
          <w:sz w:val="28"/>
          <w:lang w:val="ru-RU"/>
        </w:rPr>
        <w:lastRenderedPageBreak/>
        <w:t>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Коренной перелом, окончание и важнейшие итоги Второй мировой войны.</w:t>
      </w:r>
      <w:r w:rsidRPr="00C47C7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21433" w:rsidRPr="00C47C72" w:rsidRDefault="00421433" w:rsidP="00421433">
      <w:pPr>
        <w:spacing w:after="0"/>
        <w:ind w:left="120"/>
        <w:rPr>
          <w:lang w:val="ru-RU"/>
        </w:rPr>
      </w:pPr>
      <w:bookmarkStart w:id="7" w:name="_Toc143611212"/>
      <w:bookmarkEnd w:id="7"/>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ИСТОРИЯ РОССИИ. 1914–1945 ГОДЫ</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Россия в 1914–1922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Россия и мир накануне Первой мировой войны.</w:t>
      </w:r>
      <w:r w:rsidRPr="00C47C7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Россия в Первой мировой войне.</w:t>
      </w:r>
      <w:r w:rsidRPr="00C47C7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lastRenderedPageBreak/>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Российская революция. Февраль 1917 г.</w:t>
      </w:r>
      <w:r w:rsidRPr="00C47C7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Российская революция. Октябрь 1917 г.</w:t>
      </w:r>
      <w:r w:rsidRPr="00C47C7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Первые революционные преобразования большевиков.</w:t>
      </w:r>
      <w:r w:rsidRPr="00C47C7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Гражданская война.</w:t>
      </w:r>
      <w:r w:rsidRPr="00C47C7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Революция и Гражданская война на национальных окраинах. </w:t>
      </w:r>
      <w:r w:rsidRPr="00C47C7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Идеология и культура в годы Гражданской войны. </w:t>
      </w:r>
      <w:r w:rsidRPr="00C47C72">
        <w:rPr>
          <w:rFonts w:ascii="Times New Roman" w:hAnsi="Times New Roman"/>
          <w:color w:val="000000"/>
          <w:sz w:val="28"/>
          <w:lang w:val="ru-RU"/>
        </w:rPr>
        <w:t xml:space="preserve">Идеология и культура в годы Гражданской войны. Перемены в идеологии. Политика </w:t>
      </w:r>
      <w:r w:rsidRPr="00C47C72">
        <w:rPr>
          <w:rFonts w:ascii="Times New Roman" w:hAnsi="Times New Roman"/>
          <w:color w:val="000000"/>
          <w:sz w:val="28"/>
          <w:lang w:val="ru-RU"/>
        </w:rPr>
        <w:lastRenderedPageBreak/>
        <w:t xml:space="preserve">новой власти в области образования и науки. Власть и интеллигенция. Отношение к Русской православной церкви.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Наш край в 1914–1922 гг.</w:t>
      </w:r>
    </w:p>
    <w:p w:rsidR="00421433" w:rsidRPr="00C47C72" w:rsidRDefault="00421433" w:rsidP="00421433">
      <w:pPr>
        <w:spacing w:after="0" w:line="264" w:lineRule="auto"/>
        <w:ind w:firstLine="600"/>
        <w:jc w:val="both"/>
        <w:rPr>
          <w:lang w:val="ru-RU"/>
        </w:rPr>
      </w:pPr>
      <w:r w:rsidRPr="00C47C72">
        <w:rPr>
          <w:rFonts w:ascii="Times New Roman" w:hAnsi="Times New Roman"/>
          <w:b/>
          <w:color w:val="000000"/>
          <w:sz w:val="28"/>
          <w:lang w:val="ru-RU"/>
        </w:rPr>
        <w:t>Советский Союз в 1920–1930-е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СССР в 20-е годы.</w:t>
      </w:r>
      <w:r w:rsidRPr="00C47C7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47C72">
        <w:rPr>
          <w:rFonts w:ascii="Times New Roman" w:hAnsi="Times New Roman"/>
          <w:i/>
          <w:color w:val="000000"/>
          <w:sz w:val="28"/>
          <w:lang w:val="ru-RU"/>
        </w:rPr>
        <w:t xml:space="preserve"> </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«Великий перелом». Индустриализация. </w:t>
      </w:r>
      <w:r w:rsidRPr="00C47C7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Коллективизация сельского хозяйства. </w:t>
      </w:r>
      <w:r w:rsidRPr="00C47C72">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lastRenderedPageBreak/>
        <w:t xml:space="preserve">СССР в 30-е годы. </w:t>
      </w:r>
      <w:r w:rsidRPr="00C47C7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Повторение и обобщение по разделу «Советский Союз в 1920–1930-е гг.».</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Великая Отечественная война. 1941–1945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Первый период войны. </w:t>
      </w:r>
      <w:r w:rsidRPr="00C47C7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lastRenderedPageBreak/>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Коренной перелом в ходе войны. </w:t>
      </w:r>
      <w:r w:rsidRPr="00C47C7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«Десять сталинских ударов» и изгнание врага с территории СССР. </w:t>
      </w:r>
      <w:r w:rsidRPr="00C47C72">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Наука и культура в годы войны. </w:t>
      </w:r>
      <w:r w:rsidRPr="00C47C7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Окончание Второй мировой войны. </w:t>
      </w:r>
      <w:r w:rsidRPr="00C47C7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Наш край в 1941–1945 гг.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Повторение и обобщение по теме «Великая Отечественная война 1941–1945 гг.».</w:t>
      </w:r>
    </w:p>
    <w:p w:rsidR="00421433" w:rsidRPr="00C47C72" w:rsidRDefault="00421433" w:rsidP="00421433">
      <w:pPr>
        <w:spacing w:after="0"/>
        <w:ind w:left="120"/>
        <w:rPr>
          <w:lang w:val="ru-RU"/>
        </w:rPr>
      </w:pPr>
      <w:bookmarkStart w:id="8" w:name="_Toc143611213"/>
      <w:bookmarkEnd w:id="8"/>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11 КЛАСС</w:t>
      </w:r>
    </w:p>
    <w:p w:rsidR="00421433" w:rsidRPr="00C47C72" w:rsidRDefault="00421433" w:rsidP="00421433">
      <w:pPr>
        <w:spacing w:after="0"/>
        <w:ind w:left="120"/>
        <w:rPr>
          <w:lang w:val="ru-RU"/>
        </w:rPr>
      </w:pPr>
      <w:bookmarkStart w:id="9" w:name="_Toc143611214"/>
      <w:bookmarkEnd w:id="9"/>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lastRenderedPageBreak/>
        <w:t>ВСЕОБЩАЯ ИСТОРИЯ. 1945 ГОД – НАЧАЛО ХХ</w:t>
      </w:r>
      <w:r>
        <w:rPr>
          <w:rFonts w:ascii="Times New Roman" w:hAnsi="Times New Roman"/>
          <w:b/>
          <w:color w:val="000000"/>
          <w:sz w:val="28"/>
        </w:rPr>
        <w:t>I</w:t>
      </w:r>
      <w:r w:rsidRPr="00C47C72">
        <w:rPr>
          <w:rFonts w:ascii="Times New Roman" w:hAnsi="Times New Roman"/>
          <w:b/>
          <w:color w:val="000000"/>
          <w:sz w:val="28"/>
          <w:lang w:val="ru-RU"/>
        </w:rPr>
        <w:t xml:space="preserve"> ВЕКА</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C47C72">
        <w:rPr>
          <w:rFonts w:ascii="Times New Roman" w:hAnsi="Times New Roman"/>
          <w:color w:val="000000"/>
          <w:sz w:val="28"/>
          <w:lang w:val="ru-RU"/>
        </w:rPr>
        <w:t xml:space="preserve"> – начале </w:t>
      </w:r>
      <w:r>
        <w:rPr>
          <w:rFonts w:ascii="Times New Roman" w:hAnsi="Times New Roman"/>
          <w:color w:val="000000"/>
          <w:sz w:val="28"/>
        </w:rPr>
        <w:t>XXI</w:t>
      </w:r>
      <w:r w:rsidRPr="00C47C7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C47C72">
        <w:rPr>
          <w:rFonts w:ascii="Times New Roman" w:hAnsi="Times New Roman"/>
          <w:b/>
          <w:color w:val="000000"/>
          <w:sz w:val="28"/>
          <w:lang w:val="ru-RU"/>
        </w:rPr>
        <w:t xml:space="preserve"> – начале </w:t>
      </w:r>
      <w:r>
        <w:rPr>
          <w:rFonts w:ascii="Times New Roman" w:hAnsi="Times New Roman"/>
          <w:b/>
          <w:color w:val="000000"/>
          <w:sz w:val="28"/>
        </w:rPr>
        <w:t>XXI</w:t>
      </w:r>
      <w:r w:rsidRPr="00C47C72">
        <w:rPr>
          <w:rFonts w:ascii="Times New Roman" w:hAnsi="Times New Roman"/>
          <w:b/>
          <w:color w:val="000000"/>
          <w:sz w:val="28"/>
          <w:lang w:val="ru-RU"/>
        </w:rPr>
        <w:t xml:space="preserve"> в.</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C47C72">
        <w:rPr>
          <w:rFonts w:ascii="Times New Roman" w:hAnsi="Times New Roman"/>
          <w:i/>
          <w:color w:val="000000"/>
          <w:sz w:val="28"/>
          <w:lang w:val="ru-RU"/>
        </w:rPr>
        <w:t xml:space="preserve"> в.</w:t>
      </w:r>
      <w:r w:rsidRPr="00C47C7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C47C7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C47C72">
        <w:rPr>
          <w:rFonts w:ascii="Times New Roman" w:hAnsi="Times New Roman"/>
          <w:color w:val="000000"/>
          <w:sz w:val="28"/>
          <w:lang w:val="ru-RU"/>
        </w:rPr>
        <w:t xml:space="preserve"> века. Создание Европейского союза.</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C47C72">
        <w:rPr>
          <w:rFonts w:ascii="Times New Roman" w:hAnsi="Times New Roman"/>
          <w:i/>
          <w:color w:val="000000"/>
          <w:sz w:val="28"/>
          <w:lang w:val="ru-RU"/>
        </w:rPr>
        <w:t xml:space="preserve"> в.</w:t>
      </w:r>
      <w:r w:rsidRPr="00C47C7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C47C72">
        <w:rPr>
          <w:rFonts w:ascii="Times New Roman" w:hAnsi="Times New Roman"/>
          <w:color w:val="000000"/>
          <w:sz w:val="28"/>
          <w:lang w:val="ru-RU"/>
        </w:rPr>
        <w:t xml:space="preserve"> в.</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C47C72">
        <w:rPr>
          <w:rFonts w:ascii="Times New Roman" w:hAnsi="Times New Roman"/>
          <w:b/>
          <w:color w:val="000000"/>
          <w:sz w:val="28"/>
          <w:lang w:val="ru-RU"/>
        </w:rPr>
        <w:t xml:space="preserve"> в.</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C47C72">
        <w:rPr>
          <w:rFonts w:ascii="Times New Roman" w:hAnsi="Times New Roman"/>
          <w:i/>
          <w:color w:val="000000"/>
          <w:sz w:val="28"/>
          <w:lang w:val="ru-RU"/>
        </w:rPr>
        <w:t xml:space="preserve"> в.</w:t>
      </w:r>
      <w:r w:rsidRPr="00C47C7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w:t>
      </w:r>
      <w:r w:rsidRPr="00C47C72">
        <w:rPr>
          <w:rFonts w:ascii="Times New Roman" w:hAnsi="Times New Roman"/>
          <w:color w:val="000000"/>
          <w:sz w:val="28"/>
          <w:lang w:val="ru-RU"/>
        </w:rPr>
        <w:lastRenderedPageBreak/>
        <w:t>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C47C72">
        <w:rPr>
          <w:rFonts w:ascii="Times New Roman" w:hAnsi="Times New Roman"/>
          <w:color w:val="000000"/>
          <w:sz w:val="28"/>
          <w:lang w:val="ru-RU"/>
        </w:rPr>
        <w:t xml:space="preserve"> в.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C47C72">
        <w:rPr>
          <w:rFonts w:ascii="Times New Roman" w:hAnsi="Times New Roman"/>
          <w:i/>
          <w:color w:val="000000"/>
          <w:sz w:val="28"/>
          <w:lang w:val="ru-RU"/>
        </w:rPr>
        <w:t xml:space="preserve"> в. </w:t>
      </w:r>
      <w:r w:rsidRPr="00C47C7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C47C7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C47C72">
        <w:rPr>
          <w:rFonts w:ascii="Times New Roman" w:hAnsi="Times New Roman"/>
          <w:i/>
          <w:color w:val="000000"/>
          <w:sz w:val="28"/>
          <w:lang w:val="ru-RU"/>
        </w:rPr>
        <w:t xml:space="preserve"> в.</w:t>
      </w:r>
      <w:r w:rsidRPr="00C47C7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C47C72">
        <w:rPr>
          <w:rFonts w:ascii="Times New Roman" w:hAnsi="Times New Roman"/>
          <w:b/>
          <w:color w:val="000000"/>
          <w:sz w:val="28"/>
          <w:lang w:val="ru-RU"/>
        </w:rPr>
        <w:t xml:space="preserve"> в.</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Международные отношения в конце 1940-х – конце 1980-х гг.</w:t>
      </w:r>
      <w:r w:rsidRPr="00C47C7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w:t>
      </w:r>
      <w:r w:rsidRPr="00C47C72">
        <w:rPr>
          <w:rFonts w:ascii="Times New Roman" w:hAnsi="Times New Roman"/>
          <w:color w:val="000000"/>
          <w:sz w:val="28"/>
          <w:lang w:val="ru-RU"/>
        </w:rPr>
        <w:lastRenderedPageBreak/>
        <w:t>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Международные отношения в 1990-е – 2023 г. </w:t>
      </w:r>
      <w:r w:rsidRPr="00C47C7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C47C72">
        <w:rPr>
          <w:rFonts w:ascii="Times New Roman" w:hAnsi="Times New Roman"/>
          <w:b/>
          <w:color w:val="000000"/>
          <w:sz w:val="28"/>
          <w:lang w:val="ru-RU"/>
        </w:rPr>
        <w:t xml:space="preserve"> в.</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C47C72">
        <w:rPr>
          <w:rFonts w:ascii="Times New Roman" w:hAnsi="Times New Roman"/>
          <w:i/>
          <w:color w:val="000000"/>
          <w:sz w:val="28"/>
          <w:lang w:val="ru-RU"/>
        </w:rPr>
        <w:t xml:space="preserve"> в. </w:t>
      </w:r>
      <w:r w:rsidRPr="00C47C7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C47C7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C47C7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421433" w:rsidRPr="00C47C72" w:rsidRDefault="00421433" w:rsidP="00421433">
      <w:pPr>
        <w:spacing w:after="0"/>
        <w:ind w:left="120"/>
        <w:rPr>
          <w:lang w:val="ru-RU"/>
        </w:rPr>
      </w:pPr>
      <w:bookmarkStart w:id="10" w:name="_Toc143611215"/>
      <w:bookmarkEnd w:id="10"/>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C47C72">
        <w:rPr>
          <w:rFonts w:ascii="Times New Roman" w:hAnsi="Times New Roman"/>
          <w:b/>
          <w:color w:val="000000"/>
          <w:sz w:val="28"/>
          <w:lang w:val="ru-RU"/>
        </w:rPr>
        <w:t xml:space="preserve"> ВЕКА</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СССР в 1945–1991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СССР в послевоенные годы. </w:t>
      </w:r>
      <w:r w:rsidRPr="00C47C7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lastRenderedPageBreak/>
        <w:t xml:space="preserve">СССР в 1953–1964 гг. </w:t>
      </w:r>
      <w:r w:rsidRPr="00C47C72">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СССР в 1964–1985 гг. </w:t>
      </w:r>
      <w:r w:rsidRPr="00C47C7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lastRenderedPageBreak/>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СССР в 1985–1991 гг. </w:t>
      </w:r>
      <w:r w:rsidRPr="00C47C7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C47C7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Национальная политика и подъем национальных движений. Кризис межнациональных отношений. Нарастание националистических и </w:t>
      </w:r>
      <w:r w:rsidRPr="00C47C72">
        <w:rPr>
          <w:rFonts w:ascii="Times New Roman" w:hAnsi="Times New Roman"/>
          <w:color w:val="000000"/>
          <w:sz w:val="28"/>
          <w:lang w:val="ru-RU"/>
        </w:rPr>
        <w:lastRenderedPageBreak/>
        <w:t>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21433" w:rsidRPr="00C47C72" w:rsidRDefault="00421433" w:rsidP="00421433">
      <w:pPr>
        <w:spacing w:after="0" w:line="264" w:lineRule="auto"/>
        <w:ind w:left="120"/>
        <w:jc w:val="both"/>
        <w:rPr>
          <w:lang w:val="ru-RU"/>
        </w:rPr>
      </w:pPr>
    </w:p>
    <w:p w:rsidR="00421433" w:rsidRPr="00C47C72" w:rsidRDefault="00421433" w:rsidP="00421433">
      <w:pPr>
        <w:spacing w:after="0" w:line="264" w:lineRule="auto"/>
        <w:ind w:left="120"/>
        <w:jc w:val="both"/>
        <w:rPr>
          <w:lang w:val="ru-RU"/>
        </w:rPr>
      </w:pPr>
      <w:r w:rsidRPr="00C47C72">
        <w:rPr>
          <w:rFonts w:ascii="Times New Roman" w:hAnsi="Times New Roman"/>
          <w:b/>
          <w:color w:val="000000"/>
          <w:sz w:val="28"/>
          <w:lang w:val="ru-RU"/>
        </w:rPr>
        <w:t>Российская Федерация в 1992 – начале 2020-х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 xml:space="preserve">Российская Федерация в 1990-е гг. </w:t>
      </w:r>
      <w:r w:rsidRPr="00C47C7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21433" w:rsidRPr="00C47C72" w:rsidRDefault="00421433" w:rsidP="00421433">
      <w:pPr>
        <w:spacing w:after="0" w:line="264" w:lineRule="auto"/>
        <w:ind w:firstLine="600"/>
        <w:jc w:val="both"/>
        <w:rPr>
          <w:lang w:val="ru-RU"/>
        </w:rPr>
      </w:pPr>
      <w:r w:rsidRPr="00C47C72">
        <w:rPr>
          <w:rFonts w:ascii="Times New Roman" w:hAnsi="Times New Roman"/>
          <w:i/>
          <w:color w:val="000000"/>
          <w:sz w:val="28"/>
          <w:lang w:val="ru-RU"/>
        </w:rPr>
        <w:t>Россия в ХХ</w:t>
      </w:r>
      <w:r>
        <w:rPr>
          <w:rFonts w:ascii="Times New Roman" w:hAnsi="Times New Roman"/>
          <w:i/>
          <w:color w:val="000000"/>
          <w:sz w:val="28"/>
        </w:rPr>
        <w:t>I</w:t>
      </w:r>
      <w:r w:rsidRPr="00C47C72">
        <w:rPr>
          <w:rFonts w:ascii="Times New Roman" w:hAnsi="Times New Roman"/>
          <w:i/>
          <w:color w:val="000000"/>
          <w:sz w:val="28"/>
          <w:lang w:val="ru-RU"/>
        </w:rPr>
        <w:t xml:space="preserve"> веке.</w:t>
      </w:r>
      <w:r w:rsidRPr="00C47C7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C47C7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lastRenderedPageBreak/>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C47C7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C47C7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C47C7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C47C72">
        <w:rPr>
          <w:rFonts w:ascii="Times New Roman" w:hAnsi="Times New Roman"/>
          <w:color w:val="000000"/>
          <w:sz w:val="28"/>
          <w:lang w:val="ru-RU"/>
        </w:rPr>
        <w:t xml:space="preserve"> созыва. </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C47C7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21433" w:rsidRPr="00C47C72" w:rsidRDefault="00421433" w:rsidP="00421433">
      <w:pPr>
        <w:spacing w:after="0" w:line="264" w:lineRule="auto"/>
        <w:ind w:firstLine="600"/>
        <w:jc w:val="both"/>
        <w:rPr>
          <w:lang w:val="ru-RU"/>
        </w:rPr>
      </w:pPr>
      <w:r w:rsidRPr="00C47C72">
        <w:rPr>
          <w:rFonts w:ascii="Times New Roman" w:hAnsi="Times New Roman"/>
          <w:color w:val="000000"/>
          <w:sz w:val="28"/>
          <w:lang w:val="ru-RU"/>
        </w:rPr>
        <w:t>Наш край в 1992–2022 гг.</w:t>
      </w:r>
    </w:p>
    <w:p w:rsidR="00421433" w:rsidRPr="00C47C72" w:rsidRDefault="00421433" w:rsidP="00421433">
      <w:pPr>
        <w:spacing w:after="0" w:line="264" w:lineRule="auto"/>
        <w:ind w:left="120"/>
        <w:jc w:val="both"/>
        <w:rPr>
          <w:lang w:val="ru-RU"/>
        </w:rPr>
      </w:pPr>
      <w:r w:rsidRPr="00C47C7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C47C72">
        <w:rPr>
          <w:rFonts w:ascii="Times New Roman" w:hAnsi="Times New Roman"/>
          <w:color w:val="000000"/>
          <w:sz w:val="28"/>
          <w:lang w:val="ru-RU"/>
        </w:rPr>
        <w:t xml:space="preserve"> века».</w:t>
      </w:r>
    </w:p>
    <w:p w:rsidR="00421433" w:rsidRDefault="00421433" w:rsidP="00421433">
      <w:pPr>
        <w:tabs>
          <w:tab w:val="left" w:pos="1740"/>
        </w:tabs>
        <w:rPr>
          <w:lang w:val="ru-RU"/>
        </w:rPr>
      </w:pPr>
    </w:p>
    <w:p w:rsidR="00F74D99" w:rsidRPr="00421433" w:rsidRDefault="00421433" w:rsidP="00421433">
      <w:pPr>
        <w:tabs>
          <w:tab w:val="left" w:pos="1740"/>
        </w:tabs>
        <w:rPr>
          <w:lang w:val="ru-RU"/>
        </w:rPr>
        <w:sectPr w:rsidR="00F74D99" w:rsidRPr="00421433">
          <w:pgSz w:w="11906" w:h="16383"/>
          <w:pgMar w:top="1134" w:right="850" w:bottom="1134" w:left="1701" w:header="720" w:footer="720" w:gutter="0"/>
          <w:cols w:space="720"/>
        </w:sectPr>
      </w:pPr>
      <w:r>
        <w:rPr>
          <w:lang w:val="ru-RU"/>
        </w:rPr>
        <w:tab/>
      </w:r>
    </w:p>
    <w:p w:rsidR="00F74D99" w:rsidRPr="00821ACF" w:rsidRDefault="00421433">
      <w:pPr>
        <w:spacing w:after="0"/>
        <w:ind w:left="120"/>
        <w:rPr>
          <w:lang w:val="ru-RU"/>
        </w:rPr>
      </w:pPr>
      <w:bookmarkStart w:id="11" w:name="block-16907641"/>
      <w:bookmarkEnd w:id="4"/>
      <w:r>
        <w:rPr>
          <w:rFonts w:ascii="Times New Roman" w:hAnsi="Times New Roman"/>
          <w:b/>
          <w:color w:val="000000"/>
          <w:sz w:val="28"/>
        </w:rPr>
        <w:lastRenderedPageBreak/>
        <w:t>III</w:t>
      </w:r>
      <w:r w:rsidRPr="00821ACF">
        <w:rPr>
          <w:rFonts w:ascii="Times New Roman" w:hAnsi="Times New Roman"/>
          <w:b/>
          <w:color w:val="000000"/>
          <w:sz w:val="28"/>
          <w:lang w:val="ru-RU"/>
        </w:rPr>
        <w:t>.</w:t>
      </w:r>
      <w:r w:rsidR="00397EA3" w:rsidRPr="00C47C72">
        <w:rPr>
          <w:rFonts w:ascii="Times New Roman" w:hAnsi="Times New Roman"/>
          <w:b/>
          <w:color w:val="000000"/>
          <w:sz w:val="28"/>
          <w:lang w:val="ru-RU"/>
        </w:rPr>
        <w:t xml:space="preserve"> </w:t>
      </w:r>
      <w:r w:rsidR="00397EA3" w:rsidRPr="00821ACF">
        <w:rPr>
          <w:rFonts w:ascii="Times New Roman" w:hAnsi="Times New Roman"/>
          <w:b/>
          <w:color w:val="000000"/>
          <w:sz w:val="28"/>
          <w:lang w:val="ru-RU"/>
        </w:rPr>
        <w:t xml:space="preserve">ТЕМАТИЧЕСКОЕ ПЛАНИРОВАНИЕ </w:t>
      </w:r>
    </w:p>
    <w:p w:rsidR="00F74D99" w:rsidRDefault="00397EA3">
      <w:pPr>
        <w:spacing w:after="0"/>
        <w:ind w:left="120"/>
      </w:pPr>
      <w:r w:rsidRPr="00821ACF">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F74D99">
        <w:trPr>
          <w:trHeight w:val="144"/>
          <w:tblCellSpacing w:w="20" w:type="nil"/>
        </w:trPr>
        <w:tc>
          <w:tcPr>
            <w:tcW w:w="585"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 п/п </w:t>
            </w:r>
          </w:p>
          <w:p w:rsidR="00F74D99" w:rsidRDefault="00F74D99">
            <w:pPr>
              <w:spacing w:after="0"/>
              <w:ind w:left="135"/>
            </w:pPr>
          </w:p>
        </w:tc>
        <w:tc>
          <w:tcPr>
            <w:tcW w:w="2904"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Наименование разделов и тем программы </w:t>
            </w:r>
          </w:p>
          <w:p w:rsidR="00F74D99" w:rsidRDefault="00F74D99">
            <w:pPr>
              <w:spacing w:after="0"/>
              <w:ind w:left="135"/>
            </w:pPr>
          </w:p>
        </w:tc>
        <w:tc>
          <w:tcPr>
            <w:tcW w:w="0" w:type="auto"/>
            <w:gridSpan w:val="3"/>
            <w:tcMar>
              <w:top w:w="50" w:type="dxa"/>
              <w:left w:w="100" w:type="dxa"/>
            </w:tcMar>
            <w:vAlign w:val="center"/>
          </w:tcPr>
          <w:p w:rsidR="00F74D99" w:rsidRDefault="00397EA3">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Электронные (цифровые) образовательные ресурсы </w:t>
            </w:r>
          </w:p>
          <w:p w:rsidR="00F74D99" w:rsidRDefault="00F74D99">
            <w:pPr>
              <w:spacing w:after="0"/>
              <w:ind w:left="135"/>
            </w:pPr>
          </w:p>
        </w:tc>
      </w:tr>
      <w:tr w:rsidR="00F74D99">
        <w:trPr>
          <w:trHeight w:val="144"/>
          <w:tblCellSpacing w:w="20" w:type="nil"/>
        </w:trPr>
        <w:tc>
          <w:tcPr>
            <w:tcW w:w="0" w:type="auto"/>
            <w:vMerge/>
            <w:tcBorders>
              <w:top w:val="nil"/>
            </w:tcBorders>
            <w:tcMar>
              <w:top w:w="50" w:type="dxa"/>
              <w:left w:w="100" w:type="dxa"/>
            </w:tcMar>
          </w:tcPr>
          <w:p w:rsidR="00F74D99" w:rsidRDefault="00F74D99"/>
        </w:tc>
        <w:tc>
          <w:tcPr>
            <w:tcW w:w="0" w:type="auto"/>
            <w:vMerge/>
            <w:tcBorders>
              <w:top w:val="nil"/>
            </w:tcBorders>
            <w:tcMar>
              <w:top w:w="50" w:type="dxa"/>
              <w:left w:w="100" w:type="dxa"/>
            </w:tcMar>
          </w:tcPr>
          <w:p w:rsidR="00F74D99" w:rsidRDefault="00F74D99"/>
        </w:tc>
        <w:tc>
          <w:tcPr>
            <w:tcW w:w="973"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Всего </w:t>
            </w:r>
          </w:p>
          <w:p w:rsidR="00F74D99" w:rsidRDefault="00F74D99">
            <w:pPr>
              <w:spacing w:after="0"/>
              <w:ind w:left="135"/>
            </w:pPr>
          </w:p>
        </w:tc>
        <w:tc>
          <w:tcPr>
            <w:tcW w:w="1694"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Контрольные работы </w:t>
            </w:r>
          </w:p>
          <w:p w:rsidR="00F74D99" w:rsidRDefault="00F74D99">
            <w:pPr>
              <w:spacing w:after="0"/>
              <w:ind w:left="135"/>
            </w:pPr>
          </w:p>
        </w:tc>
        <w:tc>
          <w:tcPr>
            <w:tcW w:w="1781"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Практические работы </w:t>
            </w:r>
          </w:p>
          <w:p w:rsidR="00F74D99" w:rsidRDefault="00F74D99">
            <w:pPr>
              <w:spacing w:after="0"/>
              <w:ind w:left="135"/>
            </w:pPr>
          </w:p>
        </w:tc>
        <w:tc>
          <w:tcPr>
            <w:tcW w:w="0" w:type="auto"/>
            <w:vMerge/>
            <w:tcBorders>
              <w:top w:val="nil"/>
            </w:tcBorders>
            <w:tcMar>
              <w:top w:w="50" w:type="dxa"/>
              <w:left w:w="100" w:type="dxa"/>
            </w:tcMa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Всеобщая история. 1914—1945 гг.</w:t>
            </w:r>
          </w:p>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1.1</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2.</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Мир накануне и годы Первой мировой войны</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2.2</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Страны Азии, Африки и Латинской </w:t>
            </w:r>
            <w:r w:rsidRPr="00C47C72">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4.</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Вторая мировая война. 1939 – 1945 гг.</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4.1</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4.2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sidRPr="00C47C72">
              <w:rPr>
                <w:rFonts w:ascii="Times New Roman" w:hAnsi="Times New Roman"/>
                <w:b/>
                <w:color w:val="000000"/>
                <w:sz w:val="24"/>
                <w:lang w:val="ru-RU"/>
              </w:rPr>
              <w:t>Раздел 5.</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5.1</w:t>
            </w:r>
          </w:p>
        </w:tc>
        <w:tc>
          <w:tcPr>
            <w:tcW w:w="2904"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История России. 1914—1945 годы</w:t>
            </w:r>
          </w:p>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1.3</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1.5</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1.6</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1.8</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1.9</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1.10</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2.</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Советский Союз в 1920—1930-е гг.</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2.1</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2.2</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2.3</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2.4</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2.5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Наш край в 1920 – 1930-е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3.</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Великая Отечественная война. 1941—1945 гг.</w:t>
            </w:r>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3.1</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3.5</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3.6</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4D99" w:rsidRDefault="00F74D99">
            <w:pPr>
              <w:spacing w:after="0"/>
              <w:ind w:left="135"/>
              <w:jc w:val="center"/>
            </w:pP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rsidRPr="007C612E">
        <w:trPr>
          <w:trHeight w:val="144"/>
          <w:tblCellSpacing w:w="20" w:type="nil"/>
        </w:trPr>
        <w:tc>
          <w:tcPr>
            <w:tcW w:w="585" w:type="dxa"/>
            <w:tcMar>
              <w:top w:w="50" w:type="dxa"/>
              <w:left w:w="100" w:type="dxa"/>
            </w:tcMar>
            <w:vAlign w:val="center"/>
          </w:tcPr>
          <w:p w:rsidR="00F74D99" w:rsidRDefault="00397EA3">
            <w:pPr>
              <w:spacing w:after="0"/>
            </w:pPr>
            <w:r>
              <w:rPr>
                <w:rFonts w:ascii="Times New Roman" w:hAnsi="Times New Roman"/>
                <w:color w:val="000000"/>
                <w:sz w:val="24"/>
              </w:rPr>
              <w:t>3.7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F74D99" w:rsidRDefault="00F74D99">
            <w:pPr>
              <w:spacing w:after="0"/>
              <w:ind w:left="135"/>
              <w:jc w:val="center"/>
            </w:pPr>
          </w:p>
        </w:tc>
        <w:tc>
          <w:tcPr>
            <w:tcW w:w="2633"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f</w:t>
              </w:r>
              <w:r w:rsidRPr="00C47C72">
                <w:rPr>
                  <w:rFonts w:ascii="Times New Roman" w:hAnsi="Times New Roman"/>
                  <w:color w:val="0000FF"/>
                  <w:u w:val="single"/>
                  <w:lang w:val="ru-RU"/>
                </w:rPr>
                <w:t>6</w:t>
              </w:r>
              <w:r>
                <w:rPr>
                  <w:rFonts w:ascii="Times New Roman" w:hAnsi="Times New Roman"/>
                  <w:color w:val="0000FF"/>
                  <w:u w:val="single"/>
                </w:rPr>
                <w:t>e</w:t>
              </w:r>
              <w:r w:rsidRPr="00C47C72">
                <w:rPr>
                  <w:rFonts w:ascii="Times New Roman" w:hAnsi="Times New Roman"/>
                  <w:color w:val="0000FF"/>
                  <w:u w:val="single"/>
                  <w:lang w:val="ru-RU"/>
                </w:rPr>
                <w:t>16</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2"/>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1781"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F74D99" w:rsidRDefault="00F74D99"/>
        </w:tc>
      </w:tr>
    </w:tbl>
    <w:p w:rsidR="00F74D99" w:rsidRDefault="00F74D99">
      <w:pPr>
        <w:sectPr w:rsidR="00F74D99">
          <w:pgSz w:w="16383" w:h="11906" w:orient="landscape"/>
          <w:pgMar w:top="1134" w:right="850" w:bottom="1134" w:left="1701" w:header="720" w:footer="720" w:gutter="0"/>
          <w:cols w:space="720"/>
        </w:sectPr>
      </w:pPr>
    </w:p>
    <w:p w:rsidR="00F74D99" w:rsidRDefault="00397E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F74D99">
        <w:trPr>
          <w:trHeight w:val="144"/>
          <w:tblCellSpacing w:w="20" w:type="nil"/>
        </w:trPr>
        <w:tc>
          <w:tcPr>
            <w:tcW w:w="529"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 п/п </w:t>
            </w:r>
          </w:p>
          <w:p w:rsidR="00F74D99" w:rsidRDefault="00F74D99">
            <w:pPr>
              <w:spacing w:after="0"/>
              <w:ind w:left="135"/>
            </w:pPr>
          </w:p>
        </w:tc>
        <w:tc>
          <w:tcPr>
            <w:tcW w:w="2464"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Наименование разделов и тем программы </w:t>
            </w:r>
          </w:p>
          <w:p w:rsidR="00F74D99" w:rsidRDefault="00F74D99">
            <w:pPr>
              <w:spacing w:after="0"/>
              <w:ind w:left="135"/>
            </w:pPr>
          </w:p>
        </w:tc>
        <w:tc>
          <w:tcPr>
            <w:tcW w:w="0" w:type="auto"/>
            <w:gridSpan w:val="3"/>
            <w:tcMar>
              <w:top w:w="50" w:type="dxa"/>
              <w:left w:w="100" w:type="dxa"/>
            </w:tcMar>
            <w:vAlign w:val="center"/>
          </w:tcPr>
          <w:p w:rsidR="00F74D99" w:rsidRDefault="00397EA3">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Электронные (цифровые) образовательные ресурсы </w:t>
            </w:r>
          </w:p>
          <w:p w:rsidR="00F74D99" w:rsidRDefault="00F74D99">
            <w:pPr>
              <w:spacing w:after="0"/>
              <w:ind w:left="135"/>
            </w:pPr>
          </w:p>
        </w:tc>
      </w:tr>
      <w:tr w:rsidR="00F74D99">
        <w:trPr>
          <w:trHeight w:val="144"/>
          <w:tblCellSpacing w:w="20" w:type="nil"/>
        </w:trPr>
        <w:tc>
          <w:tcPr>
            <w:tcW w:w="0" w:type="auto"/>
            <w:vMerge/>
            <w:tcBorders>
              <w:top w:val="nil"/>
            </w:tcBorders>
            <w:tcMar>
              <w:top w:w="50" w:type="dxa"/>
              <w:left w:w="100" w:type="dxa"/>
            </w:tcMar>
          </w:tcPr>
          <w:p w:rsidR="00F74D99" w:rsidRDefault="00F74D99"/>
        </w:tc>
        <w:tc>
          <w:tcPr>
            <w:tcW w:w="0" w:type="auto"/>
            <w:vMerge/>
            <w:tcBorders>
              <w:top w:val="nil"/>
            </w:tcBorders>
            <w:tcMar>
              <w:top w:w="50" w:type="dxa"/>
              <w:left w:w="100" w:type="dxa"/>
            </w:tcMar>
          </w:tcPr>
          <w:p w:rsidR="00F74D99" w:rsidRDefault="00F74D99"/>
        </w:tc>
        <w:tc>
          <w:tcPr>
            <w:tcW w:w="1028"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Всего </w:t>
            </w:r>
          </w:p>
          <w:p w:rsidR="00F74D99" w:rsidRDefault="00F74D99">
            <w:pPr>
              <w:spacing w:after="0"/>
              <w:ind w:left="135"/>
            </w:pPr>
          </w:p>
        </w:tc>
        <w:tc>
          <w:tcPr>
            <w:tcW w:w="1759"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Контрольные работы </w:t>
            </w:r>
          </w:p>
          <w:p w:rsidR="00F74D99" w:rsidRDefault="00F74D99">
            <w:pPr>
              <w:spacing w:after="0"/>
              <w:ind w:left="135"/>
            </w:pPr>
          </w:p>
        </w:tc>
        <w:tc>
          <w:tcPr>
            <w:tcW w:w="1841"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Практические работы </w:t>
            </w:r>
          </w:p>
          <w:p w:rsidR="00F74D99" w:rsidRDefault="00F74D99">
            <w:pPr>
              <w:spacing w:after="0"/>
              <w:ind w:left="135"/>
            </w:pPr>
          </w:p>
        </w:tc>
        <w:tc>
          <w:tcPr>
            <w:tcW w:w="0" w:type="auto"/>
            <w:vMerge/>
            <w:tcBorders>
              <w:top w:val="nil"/>
            </w:tcBorders>
            <w:tcMar>
              <w:top w:w="50" w:type="dxa"/>
              <w:left w:w="100" w:type="dxa"/>
            </w:tcMa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C47C72">
              <w:rPr>
                <w:rFonts w:ascii="Times New Roman" w:hAnsi="Times New Roman"/>
                <w:b/>
                <w:color w:val="000000"/>
                <w:sz w:val="24"/>
                <w:lang w:val="ru-RU"/>
              </w:rPr>
              <w:t xml:space="preserve"> века</w:t>
            </w:r>
          </w:p>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1.</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47C72">
              <w:rPr>
                <w:rFonts w:ascii="Times New Roman" w:hAnsi="Times New Roman"/>
                <w:b/>
                <w:color w:val="000000"/>
                <w:sz w:val="24"/>
                <w:lang w:val="ru-RU"/>
              </w:rPr>
              <w:t xml:space="preserve"> в. – начале </w:t>
            </w:r>
            <w:r>
              <w:rPr>
                <w:rFonts w:ascii="Times New Roman" w:hAnsi="Times New Roman"/>
                <w:b/>
                <w:color w:val="000000"/>
                <w:sz w:val="24"/>
              </w:rPr>
              <w:t>XXI</w:t>
            </w:r>
            <w:r w:rsidRPr="00C47C72">
              <w:rPr>
                <w:rFonts w:ascii="Times New Roman" w:hAnsi="Times New Roman"/>
                <w:b/>
                <w:color w:val="000000"/>
                <w:sz w:val="24"/>
                <w:lang w:val="ru-RU"/>
              </w:rPr>
              <w:t xml:space="preserve"> в.</w:t>
            </w:r>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1.1</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47C72">
              <w:rPr>
                <w:rFonts w:ascii="Times New Roman" w:hAnsi="Times New Roman"/>
                <w:color w:val="000000"/>
                <w:sz w:val="24"/>
                <w:lang w:val="ru-RU"/>
              </w:rPr>
              <w:t xml:space="preserve"> в. – начале </w:t>
            </w:r>
            <w:r>
              <w:rPr>
                <w:rFonts w:ascii="Times New Roman" w:hAnsi="Times New Roman"/>
                <w:color w:val="000000"/>
                <w:sz w:val="24"/>
              </w:rPr>
              <w:t>XXI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2.</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47C72">
              <w:rPr>
                <w:rFonts w:ascii="Times New Roman" w:hAnsi="Times New Roman"/>
                <w:b/>
                <w:color w:val="000000"/>
                <w:sz w:val="24"/>
                <w:lang w:val="ru-RU"/>
              </w:rPr>
              <w:t xml:space="preserve"> в. – начале </w:t>
            </w:r>
            <w:r>
              <w:rPr>
                <w:rFonts w:ascii="Times New Roman" w:hAnsi="Times New Roman"/>
                <w:b/>
                <w:color w:val="000000"/>
                <w:sz w:val="24"/>
              </w:rPr>
              <w:t>XXI</w:t>
            </w:r>
            <w:r w:rsidRPr="00C47C72">
              <w:rPr>
                <w:rFonts w:ascii="Times New Roman" w:hAnsi="Times New Roman"/>
                <w:b/>
                <w:color w:val="000000"/>
                <w:sz w:val="24"/>
                <w:lang w:val="ru-RU"/>
              </w:rPr>
              <w:t xml:space="preserve"> в.</w:t>
            </w:r>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2.1</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47C72">
              <w:rPr>
                <w:rFonts w:ascii="Times New Roman" w:hAnsi="Times New Roman"/>
                <w:color w:val="000000"/>
                <w:sz w:val="24"/>
                <w:lang w:val="ru-RU"/>
              </w:rPr>
              <w:t xml:space="preserve"> вв.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2.2</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4D99" w:rsidRDefault="00F74D99"/>
        </w:tc>
      </w:tr>
      <w:tr w:rsidR="00F74D99" w:rsidRPr="007C612E">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3.</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47C72">
              <w:rPr>
                <w:rFonts w:ascii="Times New Roman" w:hAnsi="Times New Roman"/>
                <w:b/>
                <w:color w:val="000000"/>
                <w:sz w:val="24"/>
                <w:lang w:val="ru-RU"/>
              </w:rPr>
              <w:t xml:space="preserve"> в.</w:t>
            </w:r>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3.1</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3.2</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3.3</w:t>
            </w:r>
          </w:p>
        </w:tc>
        <w:tc>
          <w:tcPr>
            <w:tcW w:w="2464"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7C612E">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3.5</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74D99" w:rsidRDefault="00F74D99"/>
        </w:tc>
      </w:tr>
      <w:tr w:rsidR="00F74D99" w:rsidRPr="00624FE9">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4.</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47C72">
              <w:rPr>
                <w:rFonts w:ascii="Times New Roman" w:hAnsi="Times New Roman"/>
                <w:b/>
                <w:color w:val="000000"/>
                <w:sz w:val="24"/>
                <w:lang w:val="ru-RU"/>
              </w:rPr>
              <w:t xml:space="preserve"> в.</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4.1</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4.2</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4D99" w:rsidRDefault="00F74D99"/>
        </w:tc>
      </w:tr>
      <w:tr w:rsidR="00F74D99" w:rsidRPr="00624FE9">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5.</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47C72">
              <w:rPr>
                <w:rFonts w:ascii="Times New Roman" w:hAnsi="Times New Roman"/>
                <w:b/>
                <w:color w:val="000000"/>
                <w:sz w:val="24"/>
                <w:lang w:val="ru-RU"/>
              </w:rPr>
              <w:t xml:space="preserve"> в.</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5.1</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5.2</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sidRPr="00C47C72">
              <w:rPr>
                <w:rFonts w:ascii="Times New Roman" w:hAnsi="Times New Roman"/>
                <w:b/>
                <w:color w:val="000000"/>
                <w:sz w:val="24"/>
                <w:lang w:val="ru-RU"/>
              </w:rPr>
              <w:t>Раздел 6.</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6.1</w:t>
            </w:r>
          </w:p>
        </w:tc>
        <w:tc>
          <w:tcPr>
            <w:tcW w:w="2464"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74D99" w:rsidRDefault="00F74D99"/>
        </w:tc>
      </w:tr>
      <w:tr w:rsidR="00F74D99" w:rsidRPr="00624FE9">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C47C72">
              <w:rPr>
                <w:rFonts w:ascii="Times New Roman" w:hAnsi="Times New Roman"/>
                <w:b/>
                <w:color w:val="000000"/>
                <w:sz w:val="24"/>
                <w:lang w:val="ru-RU"/>
              </w:rPr>
              <w:t xml:space="preserve"> века</w:t>
            </w:r>
          </w:p>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1.1</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2.1</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2.2</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2.3</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2.4</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2.5</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2.6</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F74D99" w:rsidRDefault="00F74D99"/>
        </w:tc>
      </w:tr>
      <w:tr w:rsidR="00F74D99" w:rsidRPr="00624FE9">
        <w:trPr>
          <w:trHeight w:val="144"/>
          <w:tblCellSpacing w:w="20" w:type="nil"/>
        </w:trPr>
        <w:tc>
          <w:tcPr>
            <w:tcW w:w="0" w:type="auto"/>
            <w:gridSpan w:val="6"/>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b/>
                <w:color w:val="000000"/>
                <w:sz w:val="24"/>
                <w:lang w:val="ru-RU"/>
              </w:rPr>
              <w:t>Раздел 3.</w:t>
            </w:r>
            <w:r w:rsidRPr="00C47C72">
              <w:rPr>
                <w:rFonts w:ascii="Times New Roman" w:hAnsi="Times New Roman"/>
                <w:color w:val="000000"/>
                <w:sz w:val="24"/>
                <w:lang w:val="ru-RU"/>
              </w:rPr>
              <w:t xml:space="preserve"> </w:t>
            </w:r>
            <w:r w:rsidRPr="00C47C72">
              <w:rPr>
                <w:rFonts w:ascii="Times New Roman" w:hAnsi="Times New Roman"/>
                <w:b/>
                <w:color w:val="000000"/>
                <w:sz w:val="24"/>
                <w:lang w:val="ru-RU"/>
              </w:rPr>
              <w:t>Российская Федерация в 1992 – начале 2020-х гг.</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3.1</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3.2</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3.3</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3.4</w:t>
            </w:r>
          </w:p>
        </w:tc>
        <w:tc>
          <w:tcPr>
            <w:tcW w:w="246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Повторение и обобщение по теме </w:t>
            </w:r>
            <w:r w:rsidRPr="00C47C72">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F74D99" w:rsidRDefault="00F74D99">
            <w:pPr>
              <w:spacing w:after="0"/>
              <w:ind w:left="135"/>
              <w:jc w:val="center"/>
            </w:pP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6"/>
            <w:tcMar>
              <w:top w:w="50" w:type="dxa"/>
              <w:left w:w="100" w:type="dxa"/>
            </w:tcMar>
            <w:vAlign w:val="center"/>
          </w:tcPr>
          <w:p w:rsidR="00F74D99" w:rsidRDefault="00397EA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F74D99" w:rsidRPr="00624FE9">
        <w:trPr>
          <w:trHeight w:val="144"/>
          <w:tblCellSpacing w:w="20" w:type="nil"/>
        </w:trPr>
        <w:tc>
          <w:tcPr>
            <w:tcW w:w="529" w:type="dxa"/>
            <w:tcMar>
              <w:top w:w="50" w:type="dxa"/>
              <w:left w:w="100" w:type="dxa"/>
            </w:tcMar>
            <w:vAlign w:val="center"/>
          </w:tcPr>
          <w:p w:rsidR="00F74D99" w:rsidRDefault="00397EA3">
            <w:pPr>
              <w:spacing w:after="0"/>
            </w:pPr>
            <w:r>
              <w:rPr>
                <w:rFonts w:ascii="Times New Roman" w:hAnsi="Times New Roman"/>
                <w:color w:val="000000"/>
                <w:sz w:val="24"/>
              </w:rPr>
              <w:t>4.1</w:t>
            </w:r>
          </w:p>
        </w:tc>
        <w:tc>
          <w:tcPr>
            <w:tcW w:w="2464" w:type="dxa"/>
            <w:tcMar>
              <w:top w:w="50" w:type="dxa"/>
              <w:left w:w="100" w:type="dxa"/>
            </w:tcMar>
            <w:vAlign w:val="center"/>
          </w:tcPr>
          <w:p w:rsidR="00F74D99" w:rsidRDefault="00397EA3">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4D99" w:rsidRDefault="00F74D99">
            <w:pPr>
              <w:spacing w:after="0"/>
              <w:ind w:left="135"/>
              <w:jc w:val="center"/>
            </w:pPr>
          </w:p>
        </w:tc>
        <w:tc>
          <w:tcPr>
            <w:tcW w:w="2789"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w:t>
              </w:r>
              <w:r w:rsidRPr="00C47C72">
                <w:rPr>
                  <w:rFonts w:ascii="Times New Roman" w:hAnsi="Times New Roman"/>
                  <w:color w:val="0000FF"/>
                  <w:u w:val="single"/>
                  <w:lang w:val="ru-RU"/>
                </w:rPr>
                <w:t>9087</w:t>
              </w:r>
              <w:r>
                <w:rPr>
                  <w:rFonts w:ascii="Times New Roman" w:hAnsi="Times New Roman"/>
                  <w:color w:val="0000FF"/>
                  <w:u w:val="single"/>
                </w:rPr>
                <w:t>b</w:t>
              </w:r>
            </w:hyperlink>
          </w:p>
        </w:tc>
      </w:tr>
      <w:tr w:rsidR="00F74D99">
        <w:trPr>
          <w:trHeight w:val="144"/>
          <w:tblCellSpacing w:w="20" w:type="nil"/>
        </w:trPr>
        <w:tc>
          <w:tcPr>
            <w:tcW w:w="0" w:type="auto"/>
            <w:gridSpan w:val="2"/>
            <w:tcMar>
              <w:top w:w="50" w:type="dxa"/>
              <w:left w:w="100" w:type="dxa"/>
            </w:tcMar>
            <w:vAlign w:val="center"/>
          </w:tcPr>
          <w:p w:rsidR="00F74D99" w:rsidRDefault="00397E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74D99" w:rsidRDefault="00F74D99"/>
        </w:tc>
      </w:tr>
      <w:tr w:rsidR="00F74D99">
        <w:trPr>
          <w:trHeight w:val="144"/>
          <w:tblCellSpacing w:w="20" w:type="nil"/>
        </w:trPr>
        <w:tc>
          <w:tcPr>
            <w:tcW w:w="0" w:type="auto"/>
            <w:gridSpan w:val="2"/>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F74D99" w:rsidRDefault="00F74D99"/>
        </w:tc>
      </w:tr>
    </w:tbl>
    <w:p w:rsidR="00F74D99" w:rsidRDefault="00F74D99">
      <w:pPr>
        <w:sectPr w:rsidR="00F74D99">
          <w:pgSz w:w="16383" w:h="11906" w:orient="landscape"/>
          <w:pgMar w:top="1134" w:right="850" w:bottom="1134" w:left="1701" w:header="720" w:footer="720" w:gutter="0"/>
          <w:cols w:space="720"/>
        </w:sectPr>
      </w:pPr>
    </w:p>
    <w:p w:rsidR="00F74D99" w:rsidRDefault="00F74D99">
      <w:pPr>
        <w:sectPr w:rsidR="00F74D99">
          <w:pgSz w:w="16383" w:h="11906" w:orient="landscape"/>
          <w:pgMar w:top="1134" w:right="850" w:bottom="1134" w:left="1701" w:header="720" w:footer="720" w:gutter="0"/>
          <w:cols w:space="720"/>
        </w:sectPr>
      </w:pPr>
    </w:p>
    <w:p w:rsidR="00F74D99" w:rsidRDefault="00397EA3">
      <w:pPr>
        <w:spacing w:after="0"/>
        <w:ind w:left="120"/>
      </w:pPr>
      <w:bookmarkStart w:id="12" w:name="block-16907645"/>
      <w:bookmarkEnd w:id="11"/>
      <w:r>
        <w:rPr>
          <w:rFonts w:ascii="Times New Roman" w:hAnsi="Times New Roman"/>
          <w:b/>
          <w:color w:val="000000"/>
          <w:sz w:val="28"/>
        </w:rPr>
        <w:lastRenderedPageBreak/>
        <w:t xml:space="preserve"> ПОУРОЧНОЕ ПЛАНИРОВАНИЕ </w:t>
      </w:r>
    </w:p>
    <w:p w:rsidR="00F74D99" w:rsidRDefault="00397E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3894"/>
        <w:gridCol w:w="1207"/>
        <w:gridCol w:w="1841"/>
        <w:gridCol w:w="1910"/>
        <w:gridCol w:w="1347"/>
        <w:gridCol w:w="2873"/>
      </w:tblGrid>
      <w:tr w:rsidR="00F74D99">
        <w:trPr>
          <w:trHeight w:val="144"/>
          <w:tblCellSpacing w:w="20" w:type="nil"/>
        </w:trPr>
        <w:tc>
          <w:tcPr>
            <w:tcW w:w="385"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 п/п </w:t>
            </w:r>
          </w:p>
          <w:p w:rsidR="00F74D99" w:rsidRDefault="00F74D99">
            <w:pPr>
              <w:spacing w:after="0"/>
              <w:ind w:left="135"/>
            </w:pPr>
          </w:p>
        </w:tc>
        <w:tc>
          <w:tcPr>
            <w:tcW w:w="2904"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Тема урока </w:t>
            </w:r>
          </w:p>
          <w:p w:rsidR="00F74D99" w:rsidRDefault="00F74D99">
            <w:pPr>
              <w:spacing w:after="0"/>
              <w:ind w:left="135"/>
            </w:pPr>
          </w:p>
        </w:tc>
        <w:tc>
          <w:tcPr>
            <w:tcW w:w="0" w:type="auto"/>
            <w:gridSpan w:val="3"/>
            <w:tcMar>
              <w:top w:w="50" w:type="dxa"/>
              <w:left w:w="100" w:type="dxa"/>
            </w:tcMar>
            <w:vAlign w:val="center"/>
          </w:tcPr>
          <w:p w:rsidR="00F74D99" w:rsidRDefault="00397EA3">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Дата изучения </w:t>
            </w:r>
          </w:p>
          <w:p w:rsidR="00F74D99" w:rsidRDefault="00F74D99">
            <w:pPr>
              <w:spacing w:after="0"/>
              <w:ind w:left="135"/>
            </w:pPr>
          </w:p>
        </w:tc>
        <w:tc>
          <w:tcPr>
            <w:tcW w:w="1991"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Электронные цифровые образовательные ресурсы </w:t>
            </w:r>
          </w:p>
          <w:p w:rsidR="00F74D99" w:rsidRDefault="00F74D99">
            <w:pPr>
              <w:spacing w:after="0"/>
              <w:ind w:left="135"/>
            </w:pPr>
          </w:p>
        </w:tc>
      </w:tr>
      <w:tr w:rsidR="00F74D99">
        <w:trPr>
          <w:trHeight w:val="144"/>
          <w:tblCellSpacing w:w="20" w:type="nil"/>
        </w:trPr>
        <w:tc>
          <w:tcPr>
            <w:tcW w:w="0" w:type="auto"/>
            <w:vMerge/>
            <w:tcBorders>
              <w:top w:val="nil"/>
            </w:tcBorders>
            <w:tcMar>
              <w:top w:w="50" w:type="dxa"/>
              <w:left w:w="100" w:type="dxa"/>
            </w:tcMar>
          </w:tcPr>
          <w:p w:rsidR="00F74D99" w:rsidRDefault="00F74D99"/>
        </w:tc>
        <w:tc>
          <w:tcPr>
            <w:tcW w:w="0" w:type="auto"/>
            <w:vMerge/>
            <w:tcBorders>
              <w:top w:val="nil"/>
            </w:tcBorders>
            <w:tcMar>
              <w:top w:w="50" w:type="dxa"/>
              <w:left w:w="100" w:type="dxa"/>
            </w:tcMar>
          </w:tcPr>
          <w:p w:rsidR="00F74D99" w:rsidRDefault="00F74D99"/>
        </w:tc>
        <w:tc>
          <w:tcPr>
            <w:tcW w:w="842"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Всего </w:t>
            </w:r>
          </w:p>
          <w:p w:rsidR="00F74D99" w:rsidRDefault="00F74D99">
            <w:pPr>
              <w:spacing w:after="0"/>
              <w:ind w:left="135"/>
            </w:pPr>
          </w:p>
        </w:tc>
        <w:tc>
          <w:tcPr>
            <w:tcW w:w="1543"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Контрольные работы </w:t>
            </w:r>
          </w:p>
          <w:p w:rsidR="00F74D99" w:rsidRDefault="00F74D99">
            <w:pPr>
              <w:spacing w:after="0"/>
              <w:ind w:left="135"/>
            </w:pPr>
          </w:p>
        </w:tc>
        <w:tc>
          <w:tcPr>
            <w:tcW w:w="1641"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Практические работы </w:t>
            </w:r>
          </w:p>
          <w:p w:rsidR="00F74D99" w:rsidRDefault="00F74D99">
            <w:pPr>
              <w:spacing w:after="0"/>
              <w:ind w:left="135"/>
            </w:pPr>
          </w:p>
        </w:tc>
        <w:tc>
          <w:tcPr>
            <w:tcW w:w="0" w:type="auto"/>
            <w:vMerge/>
            <w:tcBorders>
              <w:top w:val="nil"/>
            </w:tcBorders>
            <w:tcMar>
              <w:top w:w="50" w:type="dxa"/>
              <w:left w:w="100" w:type="dxa"/>
            </w:tcMar>
          </w:tcPr>
          <w:p w:rsidR="00F74D99" w:rsidRDefault="00F74D99"/>
        </w:tc>
        <w:tc>
          <w:tcPr>
            <w:tcW w:w="0" w:type="auto"/>
            <w:vMerge/>
            <w:tcBorders>
              <w:top w:val="nil"/>
            </w:tcBorders>
            <w:tcMar>
              <w:top w:w="50" w:type="dxa"/>
              <w:left w:w="100" w:type="dxa"/>
            </w:tcMar>
          </w:tcPr>
          <w:p w:rsidR="00F74D99" w:rsidRDefault="00F74D99"/>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Введение во Всеобщую историю начала ХХ в.</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/72</w:t>
              </w:r>
              <w:r>
                <w:rPr>
                  <w:rFonts w:ascii="Times New Roman" w:hAnsi="Times New Roman"/>
                  <w:color w:val="0000FF"/>
                  <w:u w:val="single"/>
                </w:rPr>
                <w:t>adbc</w:t>
              </w:r>
              <w:r w:rsidRPr="00C47C72">
                <w:rPr>
                  <w:rFonts w:ascii="Times New Roman" w:hAnsi="Times New Roman"/>
                  <w:color w:val="0000FF"/>
                  <w:u w:val="single"/>
                  <w:lang w:val="ru-RU"/>
                </w:rPr>
                <w:t>56</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fd</w:t>
              </w:r>
              <w:r w:rsidRPr="00C47C72">
                <w:rPr>
                  <w:rFonts w:ascii="Times New Roman" w:hAnsi="Times New Roman"/>
                  <w:color w:val="0000FF"/>
                  <w:u w:val="single"/>
                  <w:lang w:val="ru-RU"/>
                </w:rPr>
                <w:t>2</w:t>
              </w:r>
              <w:r>
                <w:rPr>
                  <w:rFonts w:ascii="Times New Roman" w:hAnsi="Times New Roman"/>
                  <w:color w:val="0000FF"/>
                  <w:u w:val="single"/>
                </w:rPr>
                <w:t>cf</w:t>
              </w:r>
              <w:r w:rsidRPr="00C47C72">
                <w:rPr>
                  <w:rFonts w:ascii="Times New Roman" w:hAnsi="Times New Roman"/>
                  <w:color w:val="0000FF"/>
                  <w:u w:val="single"/>
                  <w:lang w:val="ru-RU"/>
                </w:rPr>
                <w:t>918</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Первая мировая война. 1914 – 1918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94</w:t>
              </w:r>
              <w:r>
                <w:rPr>
                  <w:rFonts w:ascii="Times New Roman" w:hAnsi="Times New Roman"/>
                  <w:color w:val="0000FF"/>
                  <w:u w:val="single"/>
                </w:rPr>
                <w:t>f</w:t>
              </w:r>
              <w:r w:rsidRPr="00C47C72">
                <w:rPr>
                  <w:rFonts w:ascii="Times New Roman" w:hAnsi="Times New Roman"/>
                  <w:color w:val="0000FF"/>
                  <w:u w:val="single"/>
                  <w:lang w:val="ru-RU"/>
                </w:rPr>
                <w:t>9476</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/0</w:t>
              </w:r>
              <w:r>
                <w:rPr>
                  <w:rFonts w:ascii="Times New Roman" w:hAnsi="Times New Roman"/>
                  <w:color w:val="0000FF"/>
                  <w:u w:val="single"/>
                </w:rPr>
                <w:t>fee</w:t>
              </w:r>
              <w:r w:rsidRPr="00C47C72">
                <w:rPr>
                  <w:rFonts w:ascii="Times New Roman" w:hAnsi="Times New Roman"/>
                  <w:color w:val="0000FF"/>
                  <w:u w:val="single"/>
                  <w:lang w:val="ru-RU"/>
                </w:rPr>
                <w:t>764</w:t>
              </w:r>
              <w:r>
                <w:rPr>
                  <w:rFonts w:ascii="Times New Roman" w:hAnsi="Times New Roman"/>
                  <w:color w:val="0000FF"/>
                  <w:u w:val="single"/>
                </w:rPr>
                <w:t>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/12</w:t>
              </w:r>
              <w:r>
                <w:rPr>
                  <w:rFonts w:ascii="Times New Roman" w:hAnsi="Times New Roman"/>
                  <w:color w:val="0000FF"/>
                  <w:u w:val="single"/>
                </w:rPr>
                <w:t>a</w:t>
              </w:r>
              <w:r w:rsidRPr="00C47C72">
                <w:rPr>
                  <w:rFonts w:ascii="Times New Roman" w:hAnsi="Times New Roman"/>
                  <w:color w:val="0000FF"/>
                  <w:u w:val="single"/>
                  <w:lang w:val="ru-RU"/>
                </w:rPr>
                <w:t>995</w:t>
              </w:r>
              <w:r>
                <w:rPr>
                  <w:rFonts w:ascii="Times New Roman" w:hAnsi="Times New Roman"/>
                  <w:color w:val="0000FF"/>
                  <w:u w:val="single"/>
                </w:rPr>
                <w:t>b</w:t>
              </w:r>
              <w:r w:rsidRPr="00C47C72">
                <w:rPr>
                  <w:rFonts w:ascii="Times New Roman" w:hAnsi="Times New Roman"/>
                  <w:color w:val="0000FF"/>
                  <w:u w:val="single"/>
                  <w:lang w:val="ru-RU"/>
                </w:rPr>
                <w:t>4</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/065</w:t>
              </w:r>
              <w:r>
                <w:rPr>
                  <w:rFonts w:ascii="Times New Roman" w:hAnsi="Times New Roman"/>
                  <w:color w:val="0000FF"/>
                  <w:u w:val="single"/>
                </w:rPr>
                <w:t>bc</w:t>
              </w:r>
              <w:r w:rsidRPr="00C47C72">
                <w:rPr>
                  <w:rFonts w:ascii="Times New Roman" w:hAnsi="Times New Roman"/>
                  <w:color w:val="0000FF"/>
                  <w:u w:val="single"/>
                  <w:lang w:val="ru-RU"/>
                </w:rPr>
                <w:t>98</w:t>
              </w:r>
              <w:r>
                <w:rPr>
                  <w:rFonts w:ascii="Times New Roman" w:hAnsi="Times New Roman"/>
                  <w:color w:val="0000FF"/>
                  <w:u w:val="single"/>
                </w:rPr>
                <w:t>a</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58</w:t>
              </w:r>
              <w:r>
                <w:rPr>
                  <w:rFonts w:ascii="Times New Roman" w:hAnsi="Times New Roman"/>
                  <w:color w:val="0000FF"/>
                  <w:u w:val="single"/>
                </w:rPr>
                <w:t>c</w:t>
              </w:r>
              <w:r w:rsidRPr="00C47C72">
                <w:rPr>
                  <w:rFonts w:ascii="Times New Roman" w:hAnsi="Times New Roman"/>
                  <w:color w:val="0000FF"/>
                  <w:u w:val="single"/>
                  <w:lang w:val="ru-RU"/>
                </w:rPr>
                <w:t>5429</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8</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ebed</w:t>
              </w:r>
              <w:r w:rsidRPr="00C47C72">
                <w:rPr>
                  <w:rFonts w:ascii="Times New Roman" w:hAnsi="Times New Roman"/>
                  <w:color w:val="0000FF"/>
                  <w:u w:val="single"/>
                  <w:lang w:val="ru-RU"/>
                </w:rPr>
                <w:t>881</w:t>
              </w:r>
              <w:r>
                <w:rPr>
                  <w:rFonts w:ascii="Times New Roman" w:hAnsi="Times New Roman"/>
                  <w:color w:val="0000FF"/>
                  <w:u w:val="single"/>
                </w:rPr>
                <w:t>b</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9</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Великая депрессия. Преобразования Ф. Рузвельта в </w:t>
            </w:r>
            <w:r w:rsidRPr="00C47C72">
              <w:rPr>
                <w:rFonts w:ascii="Times New Roman" w:hAnsi="Times New Roman"/>
                <w:color w:val="000000"/>
                <w:sz w:val="24"/>
                <w:lang w:val="ru-RU"/>
              </w:rPr>
              <w:lastRenderedPageBreak/>
              <w:t>США</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/15</w:t>
              </w:r>
              <w:r>
                <w:rPr>
                  <w:rFonts w:ascii="Times New Roman" w:hAnsi="Times New Roman"/>
                  <w:color w:val="0000FF"/>
                  <w:u w:val="single"/>
                </w:rPr>
                <w:t>c</w:t>
              </w:r>
              <w:r w:rsidRPr="00C47C72">
                <w:rPr>
                  <w:rFonts w:ascii="Times New Roman" w:hAnsi="Times New Roman"/>
                  <w:color w:val="0000FF"/>
                  <w:u w:val="single"/>
                  <w:lang w:val="ru-RU"/>
                </w:rPr>
                <w:t>39</w:t>
              </w:r>
              <w:r>
                <w:rPr>
                  <w:rFonts w:ascii="Times New Roman" w:hAnsi="Times New Roman"/>
                  <w:color w:val="0000FF"/>
                  <w:u w:val="single"/>
                </w:rPr>
                <w:t>e</w:t>
              </w:r>
              <w:r w:rsidRPr="00C47C72">
                <w:rPr>
                  <w:rFonts w:ascii="Times New Roman" w:hAnsi="Times New Roman"/>
                  <w:color w:val="0000FF"/>
                  <w:u w:val="single"/>
                  <w:lang w:val="ru-RU"/>
                </w:rPr>
                <w:t>49</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aa</w:t>
              </w:r>
              <w:r w:rsidRPr="00C47C72">
                <w:rPr>
                  <w:rFonts w:ascii="Times New Roman" w:hAnsi="Times New Roman"/>
                  <w:color w:val="0000FF"/>
                  <w:u w:val="single"/>
                  <w:lang w:val="ru-RU"/>
                </w:rPr>
                <w:t>8065</w:t>
              </w:r>
              <w:r>
                <w:rPr>
                  <w:rFonts w:ascii="Times New Roman" w:hAnsi="Times New Roman"/>
                  <w:color w:val="0000FF"/>
                  <w:u w:val="single"/>
                </w:rPr>
                <w:t>a</w:t>
              </w:r>
              <w:r w:rsidRPr="00C47C72">
                <w:rPr>
                  <w:rFonts w:ascii="Times New Roman" w:hAnsi="Times New Roman"/>
                  <w:color w:val="0000FF"/>
                  <w:u w:val="single"/>
                  <w:lang w:val="ru-RU"/>
                </w:rPr>
                <w:t>2</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11</w:t>
            </w:r>
          </w:p>
        </w:tc>
        <w:tc>
          <w:tcPr>
            <w:tcW w:w="2904"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/45676655</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/99</w:t>
              </w:r>
              <w:r>
                <w:rPr>
                  <w:rFonts w:ascii="Times New Roman" w:hAnsi="Times New Roman"/>
                  <w:color w:val="0000FF"/>
                  <w:u w:val="single"/>
                </w:rPr>
                <w:t>fe</w:t>
              </w:r>
              <w:r w:rsidRPr="00C47C72">
                <w:rPr>
                  <w:rFonts w:ascii="Times New Roman" w:hAnsi="Times New Roman"/>
                  <w:color w:val="0000FF"/>
                  <w:u w:val="single"/>
                  <w:lang w:val="ru-RU"/>
                </w:rPr>
                <w:t>1447</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/46</w:t>
              </w:r>
              <w:r>
                <w:rPr>
                  <w:rFonts w:ascii="Times New Roman" w:hAnsi="Times New Roman"/>
                  <w:color w:val="0000FF"/>
                  <w:u w:val="single"/>
                </w:rPr>
                <w:t>c</w:t>
              </w:r>
              <w:r w:rsidRPr="00C47C72">
                <w:rPr>
                  <w:rFonts w:ascii="Times New Roman" w:hAnsi="Times New Roman"/>
                  <w:color w:val="0000FF"/>
                  <w:u w:val="single"/>
                  <w:lang w:val="ru-RU"/>
                </w:rPr>
                <w:t>1623</w:t>
              </w:r>
              <w:r>
                <w:rPr>
                  <w:rFonts w:ascii="Times New Roman" w:hAnsi="Times New Roman"/>
                  <w:color w:val="0000FF"/>
                  <w:u w:val="single"/>
                </w:rPr>
                <w:t>d</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/97</w:t>
              </w:r>
              <w:r>
                <w:rPr>
                  <w:rFonts w:ascii="Times New Roman" w:hAnsi="Times New Roman"/>
                  <w:color w:val="0000FF"/>
                  <w:u w:val="single"/>
                </w:rPr>
                <w:t>ef</w:t>
              </w:r>
              <w:r w:rsidRPr="00C47C72">
                <w:rPr>
                  <w:rFonts w:ascii="Times New Roman" w:hAnsi="Times New Roman"/>
                  <w:color w:val="0000FF"/>
                  <w:u w:val="single"/>
                  <w:lang w:val="ru-RU"/>
                </w:rPr>
                <w:t>3080</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/5287340</w:t>
              </w:r>
              <w:r>
                <w:rPr>
                  <w:rFonts w:ascii="Times New Roman" w:hAnsi="Times New Roman"/>
                  <w:color w:val="0000FF"/>
                  <w:u w:val="single"/>
                </w:rPr>
                <w:t>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w:t>
              </w:r>
              <w:r>
                <w:rPr>
                  <w:rFonts w:ascii="Times New Roman" w:hAnsi="Times New Roman"/>
                  <w:color w:val="0000FF"/>
                  <w:u w:val="single"/>
                </w:rPr>
                <w:t>a</w:t>
              </w:r>
              <w:r w:rsidRPr="00C47C72">
                <w:rPr>
                  <w:rFonts w:ascii="Times New Roman" w:hAnsi="Times New Roman"/>
                  <w:color w:val="0000FF"/>
                  <w:u w:val="single"/>
                  <w:lang w:val="ru-RU"/>
                </w:rPr>
                <w:t>1</w:t>
              </w:r>
              <w:r>
                <w:rPr>
                  <w:rFonts w:ascii="Times New Roman" w:hAnsi="Times New Roman"/>
                  <w:color w:val="0000FF"/>
                  <w:u w:val="single"/>
                </w:rPr>
                <w:t>c</w:t>
              </w:r>
              <w:r w:rsidRPr="00C47C72">
                <w:rPr>
                  <w:rFonts w:ascii="Times New Roman" w:hAnsi="Times New Roman"/>
                  <w:color w:val="0000FF"/>
                  <w:u w:val="single"/>
                  <w:lang w:val="ru-RU"/>
                </w:rPr>
                <w:t>6519</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/647</w:t>
              </w:r>
              <w:r>
                <w:rPr>
                  <w:rFonts w:ascii="Times New Roman" w:hAnsi="Times New Roman"/>
                  <w:color w:val="0000FF"/>
                  <w:u w:val="single"/>
                </w:rPr>
                <w:t>a</w:t>
              </w:r>
              <w:r w:rsidRPr="00C47C72">
                <w:rPr>
                  <w:rFonts w:ascii="Times New Roman" w:hAnsi="Times New Roman"/>
                  <w:color w:val="0000FF"/>
                  <w:u w:val="single"/>
                  <w:lang w:val="ru-RU"/>
                </w:rPr>
                <w:t>76</w:t>
              </w:r>
              <w:r>
                <w:rPr>
                  <w:rFonts w:ascii="Times New Roman" w:hAnsi="Times New Roman"/>
                  <w:color w:val="0000FF"/>
                  <w:u w:val="single"/>
                </w:rPr>
                <w:t>d</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18</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aa</w:t>
              </w:r>
              <w:r w:rsidRPr="00C47C72">
                <w:rPr>
                  <w:rFonts w:ascii="Times New Roman" w:hAnsi="Times New Roman"/>
                  <w:color w:val="0000FF"/>
                  <w:u w:val="single"/>
                  <w:lang w:val="ru-RU"/>
                </w:rPr>
                <w:t>5363</w:t>
              </w:r>
              <w:r>
                <w:rPr>
                  <w:rFonts w:ascii="Times New Roman" w:hAnsi="Times New Roman"/>
                  <w:color w:val="0000FF"/>
                  <w:u w:val="single"/>
                </w:rPr>
                <w:t>f</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19</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/40</w:t>
              </w:r>
              <w:r>
                <w:rPr>
                  <w:rFonts w:ascii="Times New Roman" w:hAnsi="Times New Roman"/>
                  <w:color w:val="0000FF"/>
                  <w:u w:val="single"/>
                </w:rPr>
                <w:t>a</w:t>
              </w:r>
              <w:r w:rsidRPr="00C47C72">
                <w:rPr>
                  <w:rFonts w:ascii="Times New Roman" w:hAnsi="Times New Roman"/>
                  <w:color w:val="0000FF"/>
                  <w:u w:val="single"/>
                  <w:lang w:val="ru-RU"/>
                </w:rPr>
                <w:t>4</w:t>
              </w:r>
              <w:r>
                <w:rPr>
                  <w:rFonts w:ascii="Times New Roman" w:hAnsi="Times New Roman"/>
                  <w:color w:val="0000FF"/>
                  <w:u w:val="single"/>
                </w:rPr>
                <w:t>e</w:t>
              </w:r>
              <w:r w:rsidRPr="00C47C72">
                <w:rPr>
                  <w:rFonts w:ascii="Times New Roman" w:hAnsi="Times New Roman"/>
                  <w:color w:val="0000FF"/>
                  <w:u w:val="single"/>
                  <w:lang w:val="ru-RU"/>
                </w:rPr>
                <w:t>3</w:t>
              </w:r>
              <w:r>
                <w:rPr>
                  <w:rFonts w:ascii="Times New Roman" w:hAnsi="Times New Roman"/>
                  <w:color w:val="0000FF"/>
                  <w:u w:val="single"/>
                </w:rPr>
                <w:t>d</w:t>
              </w:r>
              <w:r w:rsidRPr="00C47C72">
                <w:rPr>
                  <w:rFonts w:ascii="Times New Roman" w:hAnsi="Times New Roman"/>
                  <w:color w:val="0000FF"/>
                  <w:u w:val="single"/>
                  <w:lang w:val="ru-RU"/>
                </w:rPr>
                <w:t>6</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20</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4</w:t>
              </w:r>
              <w:r>
                <w:rPr>
                  <w:rFonts w:ascii="Times New Roman" w:hAnsi="Times New Roman"/>
                  <w:color w:val="0000FF"/>
                  <w:u w:val="single"/>
                </w:rPr>
                <w:t>a</w:t>
              </w:r>
              <w:r w:rsidRPr="00C47C72">
                <w:rPr>
                  <w:rFonts w:ascii="Times New Roman" w:hAnsi="Times New Roman"/>
                  <w:color w:val="0000FF"/>
                  <w:u w:val="single"/>
                  <w:lang w:val="ru-RU"/>
                </w:rPr>
                <w:t>874</w:t>
              </w:r>
              <w:r>
                <w:rPr>
                  <w:rFonts w:ascii="Times New Roman" w:hAnsi="Times New Roman"/>
                  <w:color w:val="0000FF"/>
                  <w:u w:val="single"/>
                </w:rPr>
                <w:t>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w:t>
              </w:r>
              <w:r w:rsidRPr="00C47C72">
                <w:rPr>
                  <w:rFonts w:ascii="Times New Roman" w:hAnsi="Times New Roman"/>
                  <w:color w:val="0000FF"/>
                  <w:u w:val="single"/>
                  <w:lang w:val="ru-RU"/>
                </w:rPr>
                <w:t>1</w:t>
              </w:r>
              <w:r>
                <w:rPr>
                  <w:rFonts w:ascii="Times New Roman" w:hAnsi="Times New Roman"/>
                  <w:color w:val="0000FF"/>
                  <w:u w:val="single"/>
                </w:rPr>
                <w:t>c</w:t>
              </w:r>
              <w:r w:rsidRPr="00C47C72">
                <w:rPr>
                  <w:rFonts w:ascii="Times New Roman" w:hAnsi="Times New Roman"/>
                  <w:color w:val="0000FF"/>
                  <w:u w:val="single"/>
                  <w:lang w:val="ru-RU"/>
                </w:rPr>
                <w:t>9736</w:t>
              </w:r>
              <w:r>
                <w:rPr>
                  <w:rFonts w:ascii="Times New Roman" w:hAnsi="Times New Roman"/>
                  <w:color w:val="0000FF"/>
                  <w:u w:val="single"/>
                </w:rPr>
                <w:t>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/5305231</w:t>
              </w:r>
              <w:r>
                <w:rPr>
                  <w:rFonts w:ascii="Times New Roman" w:hAnsi="Times New Roman"/>
                  <w:color w:val="0000FF"/>
                  <w:u w:val="single"/>
                </w:rPr>
                <w:t>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23</w:t>
            </w:r>
          </w:p>
        </w:tc>
        <w:tc>
          <w:tcPr>
            <w:tcW w:w="2904"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/923</w:t>
              </w:r>
              <w:r>
                <w:rPr>
                  <w:rFonts w:ascii="Times New Roman" w:hAnsi="Times New Roman"/>
                  <w:color w:val="0000FF"/>
                  <w:u w:val="single"/>
                </w:rPr>
                <w:t>d</w:t>
              </w:r>
              <w:r w:rsidRPr="00C47C72">
                <w:rPr>
                  <w:rFonts w:ascii="Times New Roman" w:hAnsi="Times New Roman"/>
                  <w:color w:val="0000FF"/>
                  <w:u w:val="single"/>
                  <w:lang w:val="ru-RU"/>
                </w:rPr>
                <w:t>8</w:t>
              </w:r>
              <w:r>
                <w:rPr>
                  <w:rFonts w:ascii="Times New Roman" w:hAnsi="Times New Roman"/>
                  <w:color w:val="0000FF"/>
                  <w:u w:val="single"/>
                </w:rPr>
                <w:t>abc</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Введение в Историю России начала ХХ в.</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ff</w:t>
              </w:r>
              <w:r w:rsidRPr="00C47C72">
                <w:rPr>
                  <w:rFonts w:ascii="Times New Roman" w:hAnsi="Times New Roman"/>
                  <w:color w:val="0000FF"/>
                  <w:u w:val="single"/>
                  <w:lang w:val="ru-RU"/>
                </w:rPr>
                <w:t>8</w:t>
              </w:r>
              <w:r>
                <w:rPr>
                  <w:rFonts w:ascii="Times New Roman" w:hAnsi="Times New Roman"/>
                  <w:color w:val="0000FF"/>
                  <w:u w:val="single"/>
                </w:rPr>
                <w:t>d</w:t>
              </w:r>
              <w:r w:rsidRPr="00C47C72">
                <w:rPr>
                  <w:rFonts w:ascii="Times New Roman" w:hAnsi="Times New Roman"/>
                  <w:color w:val="0000FF"/>
                  <w:u w:val="single"/>
                  <w:lang w:val="ru-RU"/>
                </w:rPr>
                <w:t>61</w:t>
              </w:r>
              <w:r>
                <w:rPr>
                  <w:rFonts w:ascii="Times New Roman" w:hAnsi="Times New Roman"/>
                  <w:color w:val="0000FF"/>
                  <w:u w:val="single"/>
                </w:rPr>
                <w:t>e</w:t>
              </w:r>
              <w:r w:rsidRPr="00C47C72">
                <w:rPr>
                  <w:rFonts w:ascii="Times New Roman" w:hAnsi="Times New Roman"/>
                  <w:color w:val="0000FF"/>
                  <w:u w:val="single"/>
                  <w:lang w:val="ru-RU"/>
                </w:rPr>
                <w:t>0</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/66</w:t>
              </w:r>
              <w:r>
                <w:rPr>
                  <w:rFonts w:ascii="Times New Roman" w:hAnsi="Times New Roman"/>
                  <w:color w:val="0000FF"/>
                  <w:u w:val="single"/>
                </w:rPr>
                <w:t>c</w:t>
              </w:r>
              <w:r w:rsidRPr="00C47C72">
                <w:rPr>
                  <w:rFonts w:ascii="Times New Roman" w:hAnsi="Times New Roman"/>
                  <w:color w:val="0000FF"/>
                  <w:u w:val="single"/>
                  <w:lang w:val="ru-RU"/>
                </w:rPr>
                <w:t>4</w:t>
              </w:r>
              <w:r>
                <w:rPr>
                  <w:rFonts w:ascii="Times New Roman" w:hAnsi="Times New Roman"/>
                  <w:color w:val="0000FF"/>
                  <w:u w:val="single"/>
                </w:rPr>
                <w:t>b</w:t>
              </w:r>
              <w:r w:rsidRPr="00C47C72">
                <w:rPr>
                  <w:rFonts w:ascii="Times New Roman" w:hAnsi="Times New Roman"/>
                  <w:color w:val="0000FF"/>
                  <w:u w:val="single"/>
                  <w:lang w:val="ru-RU"/>
                </w:rPr>
                <w:t>511</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Российская армия на фронтах Первой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efb</w:t>
              </w:r>
              <w:r w:rsidRPr="00C47C72">
                <w:rPr>
                  <w:rFonts w:ascii="Times New Roman" w:hAnsi="Times New Roman"/>
                  <w:color w:val="0000FF"/>
                  <w:u w:val="single"/>
                  <w:lang w:val="ru-RU"/>
                </w:rPr>
                <w:t>46</w:t>
              </w:r>
              <w:r>
                <w:rPr>
                  <w:rFonts w:ascii="Times New Roman" w:hAnsi="Times New Roman"/>
                  <w:color w:val="0000FF"/>
                  <w:u w:val="single"/>
                </w:rPr>
                <w:t>d</w:t>
              </w:r>
              <w:r w:rsidRPr="00C47C72">
                <w:rPr>
                  <w:rFonts w:ascii="Times New Roman" w:hAnsi="Times New Roman"/>
                  <w:color w:val="0000FF"/>
                  <w:u w:val="single"/>
                  <w:lang w:val="ru-RU"/>
                </w:rPr>
                <w:t>82</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aee</w:t>
              </w:r>
              <w:r w:rsidRPr="00C47C72">
                <w:rPr>
                  <w:rFonts w:ascii="Times New Roman" w:hAnsi="Times New Roman"/>
                  <w:color w:val="0000FF"/>
                  <w:u w:val="single"/>
                  <w:lang w:val="ru-RU"/>
                </w:rPr>
                <w:t>35</w:t>
              </w:r>
              <w:r>
                <w:rPr>
                  <w:rFonts w:ascii="Times New Roman" w:hAnsi="Times New Roman"/>
                  <w:color w:val="0000FF"/>
                  <w:u w:val="single"/>
                </w:rPr>
                <w:t>c</w:t>
              </w:r>
              <w:r w:rsidRPr="00C47C72">
                <w:rPr>
                  <w:rFonts w:ascii="Times New Roman" w:hAnsi="Times New Roman"/>
                  <w:color w:val="0000FF"/>
                  <w:u w:val="single"/>
                  <w:lang w:val="ru-RU"/>
                </w:rPr>
                <w:t>4</w:t>
              </w:r>
              <w:r>
                <w:rPr>
                  <w:rFonts w:ascii="Times New Roman" w:hAnsi="Times New Roman"/>
                  <w:color w:val="0000FF"/>
                  <w:u w:val="single"/>
                </w:rPr>
                <w:t>d</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28</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Российская революция. Февраль 1917 г.</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ee</w:t>
              </w:r>
              <w:r w:rsidRPr="00C47C72">
                <w:rPr>
                  <w:rFonts w:ascii="Times New Roman" w:hAnsi="Times New Roman"/>
                  <w:color w:val="0000FF"/>
                  <w:u w:val="single"/>
                  <w:lang w:val="ru-RU"/>
                </w:rPr>
                <w:t>5</w:t>
              </w:r>
              <w:r>
                <w:rPr>
                  <w:rFonts w:ascii="Times New Roman" w:hAnsi="Times New Roman"/>
                  <w:color w:val="0000FF"/>
                  <w:u w:val="single"/>
                </w:rPr>
                <w:t>d</w:t>
              </w:r>
              <w:r w:rsidRPr="00C47C72">
                <w:rPr>
                  <w:rFonts w:ascii="Times New Roman" w:hAnsi="Times New Roman"/>
                  <w:color w:val="0000FF"/>
                  <w:u w:val="single"/>
                  <w:lang w:val="ru-RU"/>
                </w:rPr>
                <w:t>8232</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29</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Российская революция. Октябрь 1917 г.</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/71</w:t>
              </w:r>
              <w:r>
                <w:rPr>
                  <w:rFonts w:ascii="Times New Roman" w:hAnsi="Times New Roman"/>
                  <w:color w:val="0000FF"/>
                  <w:u w:val="single"/>
                </w:rPr>
                <w:t>c</w:t>
              </w:r>
              <w:r w:rsidRPr="00C47C72">
                <w:rPr>
                  <w:rFonts w:ascii="Times New Roman" w:hAnsi="Times New Roman"/>
                  <w:color w:val="0000FF"/>
                  <w:u w:val="single"/>
                  <w:lang w:val="ru-RU"/>
                </w:rPr>
                <w:t>94</w:t>
              </w:r>
              <w:r>
                <w:rPr>
                  <w:rFonts w:ascii="Times New Roman" w:hAnsi="Times New Roman"/>
                  <w:color w:val="0000FF"/>
                  <w:u w:val="single"/>
                </w:rPr>
                <w:t>a</w:t>
              </w:r>
              <w:r w:rsidRPr="00C47C72">
                <w:rPr>
                  <w:rFonts w:ascii="Times New Roman" w:hAnsi="Times New Roman"/>
                  <w:color w:val="0000FF"/>
                  <w:u w:val="single"/>
                  <w:lang w:val="ru-RU"/>
                </w:rPr>
                <w:t>0</w:t>
              </w:r>
              <w:r>
                <w:rPr>
                  <w:rFonts w:ascii="Times New Roman" w:hAnsi="Times New Roman"/>
                  <w:color w:val="0000FF"/>
                  <w:u w:val="single"/>
                </w:rPr>
                <w:t>a</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30</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Первые революционные преобразования большевиков</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w:t>
              </w:r>
              <w:r>
                <w:rPr>
                  <w:rFonts w:ascii="Times New Roman" w:hAnsi="Times New Roman"/>
                  <w:color w:val="0000FF"/>
                  <w:u w:val="single"/>
                </w:rPr>
                <w:t>d</w:t>
              </w:r>
              <w:r w:rsidRPr="00C47C72">
                <w:rPr>
                  <w:rFonts w:ascii="Times New Roman" w:hAnsi="Times New Roman"/>
                  <w:color w:val="0000FF"/>
                  <w:u w:val="single"/>
                  <w:lang w:val="ru-RU"/>
                </w:rPr>
                <w:t>948</w:t>
              </w:r>
              <w:r>
                <w:rPr>
                  <w:rFonts w:ascii="Times New Roman" w:hAnsi="Times New Roman"/>
                  <w:color w:val="0000FF"/>
                  <w:u w:val="single"/>
                </w:rPr>
                <w:t>ff</w:t>
              </w:r>
              <w:r w:rsidRPr="00C47C72">
                <w:rPr>
                  <w:rFonts w:ascii="Times New Roman" w:hAnsi="Times New Roman"/>
                  <w:color w:val="0000FF"/>
                  <w:u w:val="single"/>
                  <w:lang w:val="ru-RU"/>
                </w:rPr>
                <w:t>7</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31</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Экономическая политика советской власти</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dbbc</w:t>
              </w:r>
              <w:r w:rsidRPr="00C47C72">
                <w:rPr>
                  <w:rFonts w:ascii="Times New Roman" w:hAnsi="Times New Roman"/>
                  <w:color w:val="0000FF"/>
                  <w:u w:val="single"/>
                  <w:lang w:val="ru-RU"/>
                </w:rPr>
                <w:t>76</w:t>
              </w:r>
              <w:r>
                <w:rPr>
                  <w:rFonts w:ascii="Times New Roman" w:hAnsi="Times New Roman"/>
                  <w:color w:val="0000FF"/>
                  <w:u w:val="single"/>
                </w:rPr>
                <w:t>be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/875534</w:t>
              </w:r>
              <w:r>
                <w:rPr>
                  <w:rFonts w:ascii="Times New Roman" w:hAnsi="Times New Roman"/>
                  <w:color w:val="0000FF"/>
                  <w:u w:val="single"/>
                </w:rPr>
                <w:t>da</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33</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 фронтах Гражданской войны.</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w:t>
              </w:r>
              <w:r w:rsidRPr="00C47C72">
                <w:rPr>
                  <w:rFonts w:ascii="Times New Roman" w:hAnsi="Times New Roman"/>
                  <w:color w:val="0000FF"/>
                  <w:u w:val="single"/>
                  <w:lang w:val="ru-RU"/>
                </w:rPr>
                <w:t>9</w:t>
              </w:r>
              <w:r>
                <w:rPr>
                  <w:rFonts w:ascii="Times New Roman" w:hAnsi="Times New Roman"/>
                  <w:color w:val="0000FF"/>
                  <w:u w:val="single"/>
                </w:rPr>
                <w:t>b</w:t>
              </w:r>
              <w:r w:rsidRPr="00C47C72">
                <w:rPr>
                  <w:rFonts w:ascii="Times New Roman" w:hAnsi="Times New Roman"/>
                  <w:color w:val="0000FF"/>
                  <w:u w:val="single"/>
                  <w:lang w:val="ru-RU"/>
                </w:rPr>
                <w:t>0</w:t>
              </w:r>
              <w:r>
                <w:rPr>
                  <w:rFonts w:ascii="Times New Roman" w:hAnsi="Times New Roman"/>
                  <w:color w:val="0000FF"/>
                  <w:u w:val="single"/>
                </w:rPr>
                <w:t>ebd</w:t>
              </w:r>
              <w:r w:rsidRPr="00C47C72">
                <w:rPr>
                  <w:rFonts w:ascii="Times New Roman" w:hAnsi="Times New Roman"/>
                  <w:color w:val="0000FF"/>
                  <w:u w:val="single"/>
                  <w:lang w:val="ru-RU"/>
                </w:rPr>
                <w:t>4</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eb</w:t>
              </w:r>
              <w:r w:rsidRPr="00C47C72">
                <w:rPr>
                  <w:rFonts w:ascii="Times New Roman" w:hAnsi="Times New Roman"/>
                  <w:color w:val="0000FF"/>
                  <w:u w:val="single"/>
                  <w:lang w:val="ru-RU"/>
                </w:rPr>
                <w:t>5149</w:t>
              </w:r>
              <w:r>
                <w:rPr>
                  <w:rFonts w:ascii="Times New Roman" w:hAnsi="Times New Roman"/>
                  <w:color w:val="0000FF"/>
                  <w:u w:val="single"/>
                </w:rPr>
                <w:t>ca</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0</w:t>
              </w:r>
              <w:r>
                <w:rPr>
                  <w:rFonts w:ascii="Times New Roman" w:hAnsi="Times New Roman"/>
                  <w:color w:val="0000FF"/>
                  <w:u w:val="single"/>
                </w:rPr>
                <w:t>b</w:t>
              </w:r>
              <w:r w:rsidRPr="00C47C72">
                <w:rPr>
                  <w:rFonts w:ascii="Times New Roman" w:hAnsi="Times New Roman"/>
                  <w:color w:val="0000FF"/>
                  <w:u w:val="single"/>
                  <w:lang w:val="ru-RU"/>
                </w:rPr>
                <w:t>5</w:t>
              </w:r>
              <w:r>
                <w:rPr>
                  <w:rFonts w:ascii="Times New Roman" w:hAnsi="Times New Roman"/>
                  <w:color w:val="0000FF"/>
                  <w:u w:val="single"/>
                </w:rPr>
                <w:t>d</w:t>
              </w:r>
              <w:r w:rsidRPr="00C47C72">
                <w:rPr>
                  <w:rFonts w:ascii="Times New Roman" w:hAnsi="Times New Roman"/>
                  <w:color w:val="0000FF"/>
                  <w:u w:val="single"/>
                  <w:lang w:val="ru-RU"/>
                </w:rPr>
                <w:t>65</w:t>
              </w:r>
              <w:r>
                <w:rPr>
                  <w:rFonts w:ascii="Times New Roman" w:hAnsi="Times New Roman"/>
                  <w:color w:val="0000FF"/>
                  <w:u w:val="single"/>
                </w:rPr>
                <w:t>c</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36</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1914 – 1922 гг.</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w:t>
              </w:r>
              <w:r>
                <w:rPr>
                  <w:rFonts w:ascii="Times New Roman" w:hAnsi="Times New Roman"/>
                  <w:color w:val="0000FF"/>
                  <w:u w:val="single"/>
                </w:rPr>
                <w:t>c</w:t>
              </w:r>
              <w:r w:rsidRPr="00C47C72">
                <w:rPr>
                  <w:rFonts w:ascii="Times New Roman" w:hAnsi="Times New Roman"/>
                  <w:color w:val="0000FF"/>
                  <w:u w:val="single"/>
                  <w:lang w:val="ru-RU"/>
                </w:rPr>
                <w:t>5</w:t>
              </w:r>
              <w:r>
                <w:rPr>
                  <w:rFonts w:ascii="Times New Roman" w:hAnsi="Times New Roman"/>
                  <w:color w:val="0000FF"/>
                  <w:u w:val="single"/>
                </w:rPr>
                <w:t>e</w:t>
              </w:r>
              <w:r w:rsidRPr="00C47C72">
                <w:rPr>
                  <w:rFonts w:ascii="Times New Roman" w:hAnsi="Times New Roman"/>
                  <w:color w:val="0000FF"/>
                  <w:u w:val="single"/>
                  <w:lang w:val="ru-RU"/>
                </w:rPr>
                <w:t>876</w:t>
              </w:r>
              <w:r>
                <w:rPr>
                  <w:rFonts w:ascii="Times New Roman" w:hAnsi="Times New Roman"/>
                  <w:color w:val="0000FF"/>
                  <w:u w:val="single"/>
                </w:rPr>
                <w:t>c</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 обобщающий урок по теме «Россия в 1914 – 1922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ccc</w:t>
              </w:r>
              <w:r w:rsidRPr="00C47C72">
                <w:rPr>
                  <w:rFonts w:ascii="Times New Roman" w:hAnsi="Times New Roman"/>
                  <w:color w:val="0000FF"/>
                  <w:u w:val="single"/>
                  <w:lang w:val="ru-RU"/>
                </w:rPr>
                <w:t>51891</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38</w:t>
            </w:r>
          </w:p>
        </w:tc>
        <w:tc>
          <w:tcPr>
            <w:tcW w:w="2904"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w:t>
              </w:r>
              <w:r w:rsidRPr="00C47C72">
                <w:rPr>
                  <w:rFonts w:ascii="Times New Roman" w:hAnsi="Times New Roman"/>
                  <w:color w:val="0000FF"/>
                  <w:u w:val="single"/>
                  <w:lang w:val="ru-RU"/>
                </w:rPr>
                <w:t>0</w:t>
              </w:r>
              <w:r>
                <w:rPr>
                  <w:rFonts w:ascii="Times New Roman" w:hAnsi="Times New Roman"/>
                  <w:color w:val="0000FF"/>
                  <w:u w:val="single"/>
                </w:rPr>
                <w:t>ac</w:t>
              </w:r>
              <w:r w:rsidRPr="00C47C72">
                <w:rPr>
                  <w:rFonts w:ascii="Times New Roman" w:hAnsi="Times New Roman"/>
                  <w:color w:val="0000FF"/>
                  <w:u w:val="single"/>
                  <w:lang w:val="ru-RU"/>
                </w:rPr>
                <w:t>839</w:t>
              </w:r>
              <w:r>
                <w:rPr>
                  <w:rFonts w:ascii="Times New Roman" w:hAnsi="Times New Roman"/>
                  <w:color w:val="0000FF"/>
                  <w:u w:val="single"/>
                </w:rPr>
                <w:t>f</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39</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w:t>
              </w:r>
              <w:r>
                <w:rPr>
                  <w:rFonts w:ascii="Times New Roman" w:hAnsi="Times New Roman"/>
                  <w:color w:val="0000FF"/>
                  <w:u w:val="single"/>
                </w:rPr>
                <w:t>a</w:t>
              </w:r>
              <w:r w:rsidRPr="00C47C72">
                <w:rPr>
                  <w:rFonts w:ascii="Times New Roman" w:hAnsi="Times New Roman"/>
                  <w:color w:val="0000FF"/>
                  <w:u w:val="single"/>
                  <w:lang w:val="ru-RU"/>
                </w:rPr>
                <w:t>40</w:t>
              </w:r>
              <w:r>
                <w:rPr>
                  <w:rFonts w:ascii="Times New Roman" w:hAnsi="Times New Roman"/>
                  <w:color w:val="0000FF"/>
                  <w:u w:val="single"/>
                </w:rPr>
                <w:t>eb</w:t>
              </w:r>
              <w:r w:rsidRPr="00C47C72">
                <w:rPr>
                  <w:rFonts w:ascii="Times New Roman" w:hAnsi="Times New Roman"/>
                  <w:color w:val="0000FF"/>
                  <w:u w:val="single"/>
                  <w:lang w:val="ru-RU"/>
                </w:rPr>
                <w:t>25</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40</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ee</w:t>
              </w:r>
              <w:r w:rsidRPr="00C47C72">
                <w:rPr>
                  <w:rFonts w:ascii="Times New Roman" w:hAnsi="Times New Roman"/>
                  <w:color w:val="0000FF"/>
                  <w:u w:val="single"/>
                  <w:lang w:val="ru-RU"/>
                </w:rPr>
                <w:t>4</w:t>
              </w:r>
              <w:r>
                <w:rPr>
                  <w:rFonts w:ascii="Times New Roman" w:hAnsi="Times New Roman"/>
                  <w:color w:val="0000FF"/>
                  <w:u w:val="single"/>
                </w:rPr>
                <w:t>bc</w:t>
              </w:r>
              <w:r w:rsidRPr="00C47C72">
                <w:rPr>
                  <w:rFonts w:ascii="Times New Roman" w:hAnsi="Times New Roman"/>
                  <w:color w:val="0000FF"/>
                  <w:u w:val="single"/>
                  <w:lang w:val="ru-RU"/>
                </w:rPr>
                <w:t>0</w:t>
              </w:r>
              <w:r>
                <w:rPr>
                  <w:rFonts w:ascii="Times New Roman" w:hAnsi="Times New Roman"/>
                  <w:color w:val="0000FF"/>
                  <w:u w:val="single"/>
                </w:rPr>
                <w:t>b</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/8</w:t>
              </w:r>
              <w:r>
                <w:rPr>
                  <w:rFonts w:ascii="Times New Roman" w:hAnsi="Times New Roman"/>
                  <w:color w:val="0000FF"/>
                  <w:u w:val="single"/>
                </w:rPr>
                <w:t>d</w:t>
              </w:r>
              <w:r w:rsidRPr="00C47C72">
                <w:rPr>
                  <w:rFonts w:ascii="Times New Roman" w:hAnsi="Times New Roman"/>
                  <w:color w:val="0000FF"/>
                  <w:u w:val="single"/>
                  <w:lang w:val="ru-RU"/>
                </w:rPr>
                <w:t>54520</w:t>
              </w:r>
              <w:r>
                <w:rPr>
                  <w:rFonts w:ascii="Times New Roman" w:hAnsi="Times New Roman"/>
                  <w:color w:val="0000FF"/>
                  <w:u w:val="single"/>
                </w:rPr>
                <w:t>c</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w:t>
              </w:r>
              <w:r w:rsidRPr="00C47C72">
                <w:rPr>
                  <w:rFonts w:ascii="Times New Roman" w:hAnsi="Times New Roman"/>
                  <w:color w:val="0000FF"/>
                  <w:u w:val="single"/>
                  <w:lang w:val="ru-RU"/>
                </w:rPr>
                <w:t>1068289</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9</w:t>
              </w:r>
              <w:r>
                <w:rPr>
                  <w:rFonts w:ascii="Times New Roman" w:hAnsi="Times New Roman"/>
                  <w:color w:val="0000FF"/>
                  <w:u w:val="single"/>
                </w:rPr>
                <w:t>b</w:t>
              </w:r>
              <w:r w:rsidRPr="00C47C72">
                <w:rPr>
                  <w:rFonts w:ascii="Times New Roman" w:hAnsi="Times New Roman"/>
                  <w:color w:val="0000FF"/>
                  <w:u w:val="single"/>
                  <w:lang w:val="ru-RU"/>
                </w:rPr>
                <w:t>67</w:t>
              </w:r>
              <w:r>
                <w:rPr>
                  <w:rFonts w:ascii="Times New Roman" w:hAnsi="Times New Roman"/>
                  <w:color w:val="0000FF"/>
                  <w:u w:val="single"/>
                </w:rPr>
                <w:t>dc</w:t>
              </w:r>
              <w:r w:rsidRPr="00C47C72">
                <w:rPr>
                  <w:rFonts w:ascii="Times New Roman" w:hAnsi="Times New Roman"/>
                  <w:color w:val="0000FF"/>
                  <w:u w:val="single"/>
                  <w:lang w:val="ru-RU"/>
                </w:rPr>
                <w:t>8</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44</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/1935</w:t>
              </w:r>
              <w:r>
                <w:rPr>
                  <w:rFonts w:ascii="Times New Roman" w:hAnsi="Times New Roman"/>
                  <w:color w:val="0000FF"/>
                  <w:u w:val="single"/>
                </w:rPr>
                <w:t>e</w:t>
              </w:r>
              <w:r w:rsidRPr="00C47C72">
                <w:rPr>
                  <w:rFonts w:ascii="Times New Roman" w:hAnsi="Times New Roman"/>
                  <w:color w:val="0000FF"/>
                  <w:u w:val="single"/>
                  <w:lang w:val="ru-RU"/>
                </w:rPr>
                <w:t>8</w:t>
              </w:r>
              <w:r>
                <w:rPr>
                  <w:rFonts w:ascii="Times New Roman" w:hAnsi="Times New Roman"/>
                  <w:color w:val="0000FF"/>
                  <w:u w:val="single"/>
                </w:rPr>
                <w:t>cf</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Коллективизация сельского хозяйства</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/12</w:t>
              </w:r>
              <w:r>
                <w:rPr>
                  <w:rFonts w:ascii="Times New Roman" w:hAnsi="Times New Roman"/>
                  <w:color w:val="0000FF"/>
                  <w:u w:val="single"/>
                </w:rPr>
                <w:t>e</w:t>
              </w:r>
              <w:r w:rsidRPr="00C47C72">
                <w:rPr>
                  <w:rFonts w:ascii="Times New Roman" w:hAnsi="Times New Roman"/>
                  <w:color w:val="0000FF"/>
                  <w:u w:val="single"/>
                  <w:lang w:val="ru-RU"/>
                </w:rPr>
                <w:t>69951</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/317031</w:t>
              </w:r>
              <w:r>
                <w:rPr>
                  <w:rFonts w:ascii="Times New Roman" w:hAnsi="Times New Roman"/>
                  <w:color w:val="0000FF"/>
                  <w:u w:val="single"/>
                </w:rPr>
                <w:t>d</w:t>
              </w:r>
              <w:r w:rsidRPr="00C47C72">
                <w:rPr>
                  <w:rFonts w:ascii="Times New Roman" w:hAnsi="Times New Roman"/>
                  <w:color w:val="0000FF"/>
                  <w:u w:val="single"/>
                  <w:lang w:val="ru-RU"/>
                </w:rPr>
                <w:t>3</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47</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/23</w:t>
              </w:r>
              <w:r>
                <w:rPr>
                  <w:rFonts w:ascii="Times New Roman" w:hAnsi="Times New Roman"/>
                  <w:color w:val="0000FF"/>
                  <w:u w:val="single"/>
                </w:rPr>
                <w:t>e</w:t>
              </w:r>
              <w:r w:rsidRPr="00C47C72">
                <w:rPr>
                  <w:rFonts w:ascii="Times New Roman" w:hAnsi="Times New Roman"/>
                  <w:color w:val="0000FF"/>
                  <w:u w:val="single"/>
                  <w:lang w:val="ru-RU"/>
                </w:rPr>
                <w:t>9</w:t>
              </w:r>
              <w:r>
                <w:rPr>
                  <w:rFonts w:ascii="Times New Roman" w:hAnsi="Times New Roman"/>
                  <w:color w:val="0000FF"/>
                  <w:u w:val="single"/>
                </w:rPr>
                <w:t>aa</w:t>
              </w:r>
              <w:r w:rsidRPr="00C47C72">
                <w:rPr>
                  <w:rFonts w:ascii="Times New Roman" w:hAnsi="Times New Roman"/>
                  <w:color w:val="0000FF"/>
                  <w:u w:val="single"/>
                  <w:lang w:val="ru-RU"/>
                </w:rPr>
                <w:t>99</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48</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w:t>
              </w:r>
              <w:r>
                <w:rPr>
                  <w:rFonts w:ascii="Times New Roman" w:hAnsi="Times New Roman"/>
                  <w:color w:val="0000FF"/>
                  <w:u w:val="single"/>
                </w:rPr>
                <w:t>e</w:t>
              </w:r>
              <w:r w:rsidRPr="00C47C72">
                <w:rPr>
                  <w:rFonts w:ascii="Times New Roman" w:hAnsi="Times New Roman"/>
                  <w:color w:val="0000FF"/>
                  <w:u w:val="single"/>
                  <w:lang w:val="ru-RU"/>
                </w:rPr>
                <w:t>8</w:t>
              </w:r>
              <w:r>
                <w:rPr>
                  <w:rFonts w:ascii="Times New Roman" w:hAnsi="Times New Roman"/>
                  <w:color w:val="0000FF"/>
                  <w:u w:val="single"/>
                </w:rPr>
                <w:t>f</w:t>
              </w:r>
              <w:r w:rsidRPr="00C47C72">
                <w:rPr>
                  <w:rFonts w:ascii="Times New Roman" w:hAnsi="Times New Roman"/>
                  <w:color w:val="0000FF"/>
                  <w:u w:val="single"/>
                  <w:lang w:val="ru-RU"/>
                </w:rPr>
                <w:t>0186</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49</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Советское искусство 1930-х гг.</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w:t>
              </w:r>
              <w:r w:rsidRPr="00C47C72">
                <w:rPr>
                  <w:rFonts w:ascii="Times New Roman" w:hAnsi="Times New Roman"/>
                  <w:color w:val="0000FF"/>
                  <w:u w:val="single"/>
                  <w:lang w:val="ru-RU"/>
                </w:rPr>
                <w:t>67</w:t>
              </w:r>
              <w:r>
                <w:rPr>
                  <w:rFonts w:ascii="Times New Roman" w:hAnsi="Times New Roman"/>
                  <w:color w:val="0000FF"/>
                  <w:u w:val="single"/>
                </w:rPr>
                <w:t>ea</w:t>
              </w:r>
              <w:r w:rsidRPr="00C47C72">
                <w:rPr>
                  <w:rFonts w:ascii="Times New Roman" w:hAnsi="Times New Roman"/>
                  <w:color w:val="0000FF"/>
                  <w:u w:val="single"/>
                  <w:lang w:val="ru-RU"/>
                </w:rPr>
                <w:t>81</w:t>
              </w:r>
              <w:r>
                <w:rPr>
                  <w:rFonts w:ascii="Times New Roman" w:hAnsi="Times New Roman"/>
                  <w:color w:val="0000FF"/>
                  <w:u w:val="single"/>
                </w:rPr>
                <w:t>d</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50</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bc</w:t>
              </w:r>
              <w:r w:rsidRPr="00C47C72">
                <w:rPr>
                  <w:rFonts w:ascii="Times New Roman" w:hAnsi="Times New Roman"/>
                  <w:color w:val="0000FF"/>
                  <w:u w:val="single"/>
                  <w:lang w:val="ru-RU"/>
                </w:rPr>
                <w:t>57</w:t>
              </w:r>
              <w:r>
                <w:rPr>
                  <w:rFonts w:ascii="Times New Roman" w:hAnsi="Times New Roman"/>
                  <w:color w:val="0000FF"/>
                  <w:u w:val="single"/>
                </w:rPr>
                <w:t>fa</w:t>
              </w:r>
              <w:r w:rsidRPr="00C47C72">
                <w:rPr>
                  <w:rFonts w:ascii="Times New Roman" w:hAnsi="Times New Roman"/>
                  <w:color w:val="0000FF"/>
                  <w:u w:val="single"/>
                  <w:lang w:val="ru-RU"/>
                </w:rPr>
                <w:t>8</w:t>
              </w:r>
              <w:r>
                <w:rPr>
                  <w:rFonts w:ascii="Times New Roman" w:hAnsi="Times New Roman"/>
                  <w:color w:val="0000FF"/>
                  <w:u w:val="single"/>
                </w:rPr>
                <w:t>e</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w:t>
              </w:r>
              <w:r>
                <w:rPr>
                  <w:rFonts w:ascii="Times New Roman" w:hAnsi="Times New Roman"/>
                  <w:color w:val="0000FF"/>
                  <w:u w:val="single"/>
                </w:rPr>
                <w:t>bddf</w:t>
              </w:r>
              <w:r w:rsidRPr="00C47C72">
                <w:rPr>
                  <w:rFonts w:ascii="Times New Roman" w:hAnsi="Times New Roman"/>
                  <w:color w:val="0000FF"/>
                  <w:u w:val="single"/>
                  <w:lang w:val="ru-RU"/>
                </w:rPr>
                <w:t>4</w:t>
              </w:r>
              <w:r>
                <w:rPr>
                  <w:rFonts w:ascii="Times New Roman" w:hAnsi="Times New Roman"/>
                  <w:color w:val="0000FF"/>
                  <w:u w:val="single"/>
                </w:rPr>
                <w:t>b</w:t>
              </w:r>
              <w:r w:rsidRPr="00C47C72">
                <w:rPr>
                  <w:rFonts w:ascii="Times New Roman" w:hAnsi="Times New Roman"/>
                  <w:color w:val="0000FF"/>
                  <w:u w:val="single"/>
                  <w:lang w:val="ru-RU"/>
                </w:rPr>
                <w:t>9</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/71467821</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Наш край в 1920 – 1930-е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/932</w:t>
              </w:r>
              <w:r>
                <w:rPr>
                  <w:rFonts w:ascii="Times New Roman" w:hAnsi="Times New Roman"/>
                  <w:color w:val="0000FF"/>
                  <w:u w:val="single"/>
                </w:rPr>
                <w:t>fac</w:t>
              </w:r>
              <w:r w:rsidRPr="00C47C72">
                <w:rPr>
                  <w:rFonts w:ascii="Times New Roman" w:hAnsi="Times New Roman"/>
                  <w:color w:val="0000FF"/>
                  <w:u w:val="single"/>
                  <w:lang w:val="ru-RU"/>
                </w:rPr>
                <w:t>30</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w:t>
              </w:r>
              <w:r>
                <w:rPr>
                  <w:rFonts w:ascii="Times New Roman" w:hAnsi="Times New Roman"/>
                  <w:color w:val="0000FF"/>
                  <w:u w:val="single"/>
                </w:rPr>
                <w:t>e</w:t>
              </w:r>
              <w:r w:rsidRPr="00C47C72">
                <w:rPr>
                  <w:rFonts w:ascii="Times New Roman" w:hAnsi="Times New Roman"/>
                  <w:color w:val="0000FF"/>
                  <w:u w:val="single"/>
                  <w:lang w:val="ru-RU"/>
                </w:rPr>
                <w:t>24</w:t>
              </w:r>
              <w:r>
                <w:rPr>
                  <w:rFonts w:ascii="Times New Roman" w:hAnsi="Times New Roman"/>
                  <w:color w:val="0000FF"/>
                  <w:u w:val="single"/>
                </w:rPr>
                <w:t>a</w:t>
              </w:r>
              <w:r w:rsidRPr="00C47C72">
                <w:rPr>
                  <w:rFonts w:ascii="Times New Roman" w:hAnsi="Times New Roman"/>
                  <w:color w:val="0000FF"/>
                  <w:u w:val="single"/>
                  <w:lang w:val="ru-RU"/>
                </w:rPr>
                <w:t>0</w:t>
              </w:r>
              <w:r>
                <w:rPr>
                  <w:rFonts w:ascii="Times New Roman" w:hAnsi="Times New Roman"/>
                  <w:color w:val="0000FF"/>
                  <w:u w:val="single"/>
                </w:rPr>
                <w:t>c</w:t>
              </w:r>
              <w:r w:rsidRPr="00C47C72">
                <w:rPr>
                  <w:rFonts w:ascii="Times New Roman" w:hAnsi="Times New Roman"/>
                  <w:color w:val="0000FF"/>
                  <w:u w:val="single"/>
                  <w:lang w:val="ru-RU"/>
                </w:rPr>
                <w:t>3</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55</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Начало Великой Отечественной войны</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01</w:t>
              </w:r>
              <w:r>
                <w:rPr>
                  <w:rFonts w:ascii="Times New Roman" w:hAnsi="Times New Roman"/>
                  <w:color w:val="0000FF"/>
                  <w:u w:val="single"/>
                </w:rPr>
                <w:t>d</w:t>
              </w:r>
              <w:r w:rsidRPr="00C47C72">
                <w:rPr>
                  <w:rFonts w:ascii="Times New Roman" w:hAnsi="Times New Roman"/>
                  <w:color w:val="0000FF"/>
                  <w:u w:val="single"/>
                  <w:lang w:val="ru-RU"/>
                </w:rPr>
                <w:t>2</w:t>
              </w:r>
              <w:r>
                <w:rPr>
                  <w:rFonts w:ascii="Times New Roman" w:hAnsi="Times New Roman"/>
                  <w:color w:val="0000FF"/>
                  <w:u w:val="single"/>
                </w:rPr>
                <w:t>dd</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cb</w:t>
              </w:r>
              <w:r w:rsidRPr="00C47C72">
                <w:rPr>
                  <w:rFonts w:ascii="Times New Roman" w:hAnsi="Times New Roman"/>
                  <w:color w:val="0000FF"/>
                  <w:u w:val="single"/>
                  <w:lang w:val="ru-RU"/>
                </w:rPr>
                <w:t>9</w:t>
              </w:r>
              <w:r>
                <w:rPr>
                  <w:rFonts w:ascii="Times New Roman" w:hAnsi="Times New Roman"/>
                  <w:color w:val="0000FF"/>
                  <w:u w:val="single"/>
                </w:rPr>
                <w:t>c</w:t>
              </w:r>
              <w:r w:rsidRPr="00C47C72">
                <w:rPr>
                  <w:rFonts w:ascii="Times New Roman" w:hAnsi="Times New Roman"/>
                  <w:color w:val="0000FF"/>
                  <w:u w:val="single"/>
                  <w:lang w:val="ru-RU"/>
                </w:rPr>
                <w:t>9675</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57</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Фронт за линией фронта</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/191</w:t>
              </w:r>
              <w:r>
                <w:rPr>
                  <w:rFonts w:ascii="Times New Roman" w:hAnsi="Times New Roman"/>
                  <w:color w:val="0000FF"/>
                  <w:u w:val="single"/>
                </w:rPr>
                <w:t>a</w:t>
              </w:r>
              <w:r w:rsidRPr="00C47C72">
                <w:rPr>
                  <w:rFonts w:ascii="Times New Roman" w:hAnsi="Times New Roman"/>
                  <w:color w:val="0000FF"/>
                  <w:u w:val="single"/>
                  <w:lang w:val="ru-RU"/>
                </w:rPr>
                <w:t>2157</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58</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Единство фронта и тыла</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9</w:t>
              </w:r>
              <w:r>
                <w:rPr>
                  <w:rFonts w:ascii="Times New Roman" w:hAnsi="Times New Roman"/>
                  <w:color w:val="0000FF"/>
                  <w:u w:val="single"/>
                </w:rPr>
                <w:t>c</w:t>
              </w:r>
              <w:r w:rsidRPr="00C47C72">
                <w:rPr>
                  <w:rFonts w:ascii="Times New Roman" w:hAnsi="Times New Roman"/>
                  <w:color w:val="0000FF"/>
                  <w:u w:val="single"/>
                  <w:lang w:val="ru-RU"/>
                </w:rPr>
                <w:t>9</w:t>
              </w:r>
              <w:r>
                <w:rPr>
                  <w:rFonts w:ascii="Times New Roman" w:hAnsi="Times New Roman"/>
                  <w:color w:val="0000FF"/>
                  <w:u w:val="single"/>
                </w:rPr>
                <w:t>adff</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59</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/967</w:t>
              </w:r>
              <w:r>
                <w:rPr>
                  <w:rFonts w:ascii="Times New Roman" w:hAnsi="Times New Roman"/>
                  <w:color w:val="0000FF"/>
                  <w:u w:val="single"/>
                </w:rPr>
                <w:t>ec</w:t>
              </w:r>
              <w:r w:rsidRPr="00C47C72">
                <w:rPr>
                  <w:rFonts w:ascii="Times New Roman" w:hAnsi="Times New Roman"/>
                  <w:color w:val="0000FF"/>
                  <w:u w:val="single"/>
                  <w:lang w:val="ru-RU"/>
                </w:rPr>
                <w:t>97</w:t>
              </w:r>
              <w:r>
                <w:rPr>
                  <w:rFonts w:ascii="Times New Roman" w:hAnsi="Times New Roman"/>
                  <w:color w:val="0000FF"/>
                  <w:u w:val="single"/>
                </w:rPr>
                <w:t>f</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60</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w:t>
              </w:r>
              <w:r w:rsidRPr="00C47C72">
                <w:rPr>
                  <w:rFonts w:ascii="Times New Roman" w:hAnsi="Times New Roman"/>
                  <w:color w:val="0000FF"/>
                  <w:u w:val="single"/>
                  <w:lang w:val="ru-RU"/>
                </w:rPr>
                <w:t>0</w:t>
              </w:r>
              <w:r>
                <w:rPr>
                  <w:rFonts w:ascii="Times New Roman" w:hAnsi="Times New Roman"/>
                  <w:color w:val="0000FF"/>
                  <w:u w:val="single"/>
                </w:rPr>
                <w:t>a</w:t>
              </w:r>
              <w:r w:rsidRPr="00C47C72">
                <w:rPr>
                  <w:rFonts w:ascii="Times New Roman" w:hAnsi="Times New Roman"/>
                  <w:color w:val="0000FF"/>
                  <w:u w:val="single"/>
                  <w:lang w:val="ru-RU"/>
                </w:rPr>
                <w:t>71</w:t>
              </w:r>
              <w:r>
                <w:rPr>
                  <w:rFonts w:ascii="Times New Roman" w:hAnsi="Times New Roman"/>
                  <w:color w:val="0000FF"/>
                  <w:u w:val="single"/>
                </w:rPr>
                <w:t>abd</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61</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«Десять сталинских ударов» и изгнание врага с территории СССР</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cdae</w:t>
              </w:r>
              <w:r w:rsidRPr="00C47C72">
                <w:rPr>
                  <w:rFonts w:ascii="Times New Roman" w:hAnsi="Times New Roman"/>
                  <w:color w:val="0000FF"/>
                  <w:u w:val="single"/>
                  <w:lang w:val="ru-RU"/>
                </w:rPr>
                <w:t>8641</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62</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w:t>
              </w:r>
              <w:r>
                <w:rPr>
                  <w:rFonts w:ascii="Times New Roman" w:hAnsi="Times New Roman"/>
                  <w:color w:val="0000FF"/>
                  <w:u w:val="single"/>
                </w:rPr>
                <w:t>c</w:t>
              </w:r>
              <w:r w:rsidRPr="00C47C72">
                <w:rPr>
                  <w:rFonts w:ascii="Times New Roman" w:hAnsi="Times New Roman"/>
                  <w:color w:val="0000FF"/>
                  <w:u w:val="single"/>
                  <w:lang w:val="ru-RU"/>
                </w:rPr>
                <w:t>65683</w:t>
              </w:r>
              <w:r>
                <w:rPr>
                  <w:rFonts w:ascii="Times New Roman" w:hAnsi="Times New Roman"/>
                  <w:color w:val="0000FF"/>
                  <w:u w:val="single"/>
                </w:rPr>
                <w:t>c</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63</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/0</w:t>
              </w:r>
              <w:r>
                <w:rPr>
                  <w:rFonts w:ascii="Times New Roman" w:hAnsi="Times New Roman"/>
                  <w:color w:val="0000FF"/>
                  <w:u w:val="single"/>
                </w:rPr>
                <w:t>ec</w:t>
              </w:r>
              <w:r w:rsidRPr="00C47C72">
                <w:rPr>
                  <w:rFonts w:ascii="Times New Roman" w:hAnsi="Times New Roman"/>
                  <w:color w:val="0000FF"/>
                  <w:u w:val="single"/>
                  <w:lang w:val="ru-RU"/>
                </w:rPr>
                <w:t>71</w:t>
              </w:r>
              <w:r>
                <w:rPr>
                  <w:rFonts w:ascii="Times New Roman" w:hAnsi="Times New Roman"/>
                  <w:color w:val="0000FF"/>
                  <w:u w:val="single"/>
                </w:rPr>
                <w:t>bac</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64</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/38</w:t>
              </w:r>
              <w:r>
                <w:rPr>
                  <w:rFonts w:ascii="Times New Roman" w:hAnsi="Times New Roman"/>
                  <w:color w:val="0000FF"/>
                  <w:u w:val="single"/>
                </w:rPr>
                <w:t>ed</w:t>
              </w:r>
              <w:r w:rsidRPr="00C47C72">
                <w:rPr>
                  <w:rFonts w:ascii="Times New Roman" w:hAnsi="Times New Roman"/>
                  <w:color w:val="0000FF"/>
                  <w:u w:val="single"/>
                  <w:lang w:val="ru-RU"/>
                </w:rPr>
                <w:t>8040</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65</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w:t>
              </w:r>
              <w:r w:rsidRPr="00C47C72">
                <w:rPr>
                  <w:rFonts w:ascii="Times New Roman" w:hAnsi="Times New Roman"/>
                  <w:color w:val="0000FF"/>
                  <w:u w:val="single"/>
                  <w:lang w:val="ru-RU"/>
                </w:rPr>
                <w:t>08379</w:t>
              </w:r>
              <w:r>
                <w:rPr>
                  <w:rFonts w:ascii="Times New Roman" w:hAnsi="Times New Roman"/>
                  <w:color w:val="0000FF"/>
                  <w:u w:val="single"/>
                </w:rPr>
                <w:t>e</w:t>
              </w:r>
              <w:r w:rsidRPr="00C47C72">
                <w:rPr>
                  <w:rFonts w:ascii="Times New Roman" w:hAnsi="Times New Roman"/>
                  <w:color w:val="0000FF"/>
                  <w:u w:val="single"/>
                  <w:lang w:val="ru-RU"/>
                </w:rPr>
                <w:t>1</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66</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w:t>
              </w:r>
              <w:r w:rsidRPr="00C47C72">
                <w:rPr>
                  <w:rFonts w:ascii="Times New Roman" w:hAnsi="Times New Roman"/>
                  <w:color w:val="0000FF"/>
                  <w:u w:val="single"/>
                  <w:lang w:val="ru-RU"/>
                </w:rPr>
                <w:t>9</w:t>
              </w:r>
              <w:r>
                <w:rPr>
                  <w:rFonts w:ascii="Times New Roman" w:hAnsi="Times New Roman"/>
                  <w:color w:val="0000FF"/>
                  <w:u w:val="single"/>
                </w:rPr>
                <w:t>fafc</w:t>
              </w:r>
              <w:r w:rsidRPr="00C47C72">
                <w:rPr>
                  <w:rFonts w:ascii="Times New Roman" w:hAnsi="Times New Roman"/>
                  <w:color w:val="0000FF"/>
                  <w:u w:val="single"/>
                  <w:lang w:val="ru-RU"/>
                </w:rPr>
                <w:t>2</w:t>
              </w:r>
              <w:r>
                <w:rPr>
                  <w:rFonts w:ascii="Times New Roman" w:hAnsi="Times New Roman"/>
                  <w:color w:val="0000FF"/>
                  <w:u w:val="single"/>
                </w:rPr>
                <w:t>b</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67</w:t>
            </w:r>
          </w:p>
        </w:tc>
        <w:tc>
          <w:tcPr>
            <w:tcW w:w="2904"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1941 – 1945 гг.</w:t>
            </w:r>
          </w:p>
        </w:tc>
        <w:tc>
          <w:tcPr>
            <w:tcW w:w="84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74D99" w:rsidRDefault="00F74D99">
            <w:pPr>
              <w:spacing w:after="0"/>
              <w:ind w:left="135"/>
              <w:jc w:val="center"/>
            </w:pP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w:t>
              </w:r>
              <w:r w:rsidRPr="00C47C72">
                <w:rPr>
                  <w:rFonts w:ascii="Times New Roman" w:hAnsi="Times New Roman"/>
                  <w:color w:val="0000FF"/>
                  <w:u w:val="single"/>
                  <w:lang w:val="ru-RU"/>
                </w:rPr>
                <w:t>2289528</w:t>
              </w:r>
            </w:hyperlink>
          </w:p>
        </w:tc>
      </w:tr>
      <w:tr w:rsidR="00F74D99" w:rsidRPr="00624FE9">
        <w:trPr>
          <w:trHeight w:val="144"/>
          <w:tblCellSpacing w:w="20" w:type="nil"/>
        </w:trPr>
        <w:tc>
          <w:tcPr>
            <w:tcW w:w="385" w:type="dxa"/>
            <w:tcMar>
              <w:top w:w="50" w:type="dxa"/>
              <w:left w:w="100" w:type="dxa"/>
            </w:tcMar>
            <w:vAlign w:val="center"/>
          </w:tcPr>
          <w:p w:rsidR="00F74D99" w:rsidRDefault="00397EA3">
            <w:pPr>
              <w:spacing w:after="0"/>
            </w:pPr>
            <w:r>
              <w:rPr>
                <w:rFonts w:ascii="Times New Roman" w:hAnsi="Times New Roman"/>
                <w:color w:val="000000"/>
                <w:sz w:val="24"/>
              </w:rPr>
              <w:t>68</w:t>
            </w:r>
          </w:p>
        </w:tc>
        <w:tc>
          <w:tcPr>
            <w:tcW w:w="2904"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Повторительно-обобщающий </w:t>
            </w:r>
            <w:r w:rsidRPr="00C47C72">
              <w:rPr>
                <w:rFonts w:ascii="Times New Roman" w:hAnsi="Times New Roman"/>
                <w:color w:val="000000"/>
                <w:sz w:val="24"/>
                <w:lang w:val="ru-RU"/>
              </w:rPr>
              <w:lastRenderedPageBreak/>
              <w:t>урок по теме «Великая Отечественная война 1941 – 1945 гг.»</w:t>
            </w:r>
          </w:p>
        </w:tc>
        <w:tc>
          <w:tcPr>
            <w:tcW w:w="842"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F74D99" w:rsidRDefault="00F74D99">
            <w:pPr>
              <w:spacing w:after="0"/>
              <w:ind w:left="135"/>
              <w:jc w:val="center"/>
            </w:pPr>
          </w:p>
        </w:tc>
        <w:tc>
          <w:tcPr>
            <w:tcW w:w="1263" w:type="dxa"/>
            <w:tcMar>
              <w:top w:w="50" w:type="dxa"/>
              <w:left w:w="100" w:type="dxa"/>
            </w:tcMar>
            <w:vAlign w:val="center"/>
          </w:tcPr>
          <w:p w:rsidR="00F74D99" w:rsidRDefault="00F74D99">
            <w:pPr>
              <w:spacing w:after="0"/>
              <w:ind w:left="135"/>
            </w:pPr>
          </w:p>
        </w:tc>
        <w:tc>
          <w:tcPr>
            <w:tcW w:w="1991"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w:t>
              </w:r>
              <w:r w:rsidRPr="00C47C72">
                <w:rPr>
                  <w:rFonts w:ascii="Times New Roman" w:hAnsi="Times New Roman"/>
                  <w:color w:val="0000FF"/>
                  <w:u w:val="single"/>
                  <w:lang w:val="ru-RU"/>
                </w:rPr>
                <w:t>4</w:t>
              </w:r>
              <w:r>
                <w:rPr>
                  <w:rFonts w:ascii="Times New Roman" w:hAnsi="Times New Roman"/>
                  <w:color w:val="0000FF"/>
                  <w:u w:val="single"/>
                </w:rPr>
                <w:t>f</w:t>
              </w:r>
              <w:r w:rsidRPr="00C47C72">
                <w:rPr>
                  <w:rFonts w:ascii="Times New Roman" w:hAnsi="Times New Roman"/>
                  <w:color w:val="0000FF"/>
                  <w:u w:val="single"/>
                  <w:lang w:val="ru-RU"/>
                </w:rPr>
                <w:t>4</w:t>
              </w:r>
              <w:r>
                <w:rPr>
                  <w:rFonts w:ascii="Times New Roman" w:hAnsi="Times New Roman"/>
                  <w:color w:val="0000FF"/>
                  <w:u w:val="single"/>
                </w:rPr>
                <w:t>d</w:t>
              </w:r>
              <w:r w:rsidRPr="00C47C72">
                <w:rPr>
                  <w:rFonts w:ascii="Times New Roman" w:hAnsi="Times New Roman"/>
                  <w:color w:val="0000FF"/>
                  <w:u w:val="single"/>
                  <w:lang w:val="ru-RU"/>
                </w:rPr>
                <w:t>8</w:t>
              </w:r>
              <w:r>
                <w:rPr>
                  <w:rFonts w:ascii="Times New Roman" w:hAnsi="Times New Roman"/>
                  <w:color w:val="0000FF"/>
                  <w:u w:val="single"/>
                </w:rPr>
                <w:t>eb</w:t>
              </w:r>
            </w:hyperlink>
          </w:p>
        </w:tc>
      </w:tr>
      <w:tr w:rsidR="00F74D99">
        <w:trPr>
          <w:trHeight w:val="144"/>
          <w:tblCellSpacing w:w="20" w:type="nil"/>
        </w:trPr>
        <w:tc>
          <w:tcPr>
            <w:tcW w:w="0" w:type="auto"/>
            <w:gridSpan w:val="2"/>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lastRenderedPageBreak/>
              <w:t>ОБЩЕЕ КОЛИЧЕСТВО ЧАСОВ ПО ПРОГРАММЕ</w:t>
            </w:r>
          </w:p>
        </w:tc>
        <w:tc>
          <w:tcPr>
            <w:tcW w:w="1324"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4 </w:t>
            </w:r>
          </w:p>
        </w:tc>
        <w:tc>
          <w:tcPr>
            <w:tcW w:w="1641"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4D99" w:rsidRDefault="00F74D99"/>
        </w:tc>
      </w:tr>
    </w:tbl>
    <w:p w:rsidR="00F74D99" w:rsidRDefault="00F74D99">
      <w:pPr>
        <w:sectPr w:rsidR="00F74D99">
          <w:pgSz w:w="16383" w:h="11906" w:orient="landscape"/>
          <w:pgMar w:top="1134" w:right="850" w:bottom="1134" w:left="1701" w:header="720" w:footer="720" w:gutter="0"/>
          <w:cols w:space="720"/>
        </w:sectPr>
      </w:pPr>
    </w:p>
    <w:p w:rsidR="00F74D99" w:rsidRDefault="00397E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923"/>
        <w:gridCol w:w="1197"/>
        <w:gridCol w:w="1841"/>
        <w:gridCol w:w="1910"/>
        <w:gridCol w:w="1347"/>
        <w:gridCol w:w="2873"/>
      </w:tblGrid>
      <w:tr w:rsidR="00F74D99">
        <w:trPr>
          <w:trHeight w:val="144"/>
          <w:tblCellSpacing w:w="20" w:type="nil"/>
        </w:trPr>
        <w:tc>
          <w:tcPr>
            <w:tcW w:w="379"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 п/п </w:t>
            </w:r>
          </w:p>
          <w:p w:rsidR="00F74D99" w:rsidRDefault="00F74D99">
            <w:pPr>
              <w:spacing w:after="0"/>
              <w:ind w:left="135"/>
            </w:pPr>
          </w:p>
        </w:tc>
        <w:tc>
          <w:tcPr>
            <w:tcW w:w="2992"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Тема урока </w:t>
            </w:r>
          </w:p>
          <w:p w:rsidR="00F74D99" w:rsidRDefault="00F74D99">
            <w:pPr>
              <w:spacing w:after="0"/>
              <w:ind w:left="135"/>
            </w:pPr>
          </w:p>
        </w:tc>
        <w:tc>
          <w:tcPr>
            <w:tcW w:w="0" w:type="auto"/>
            <w:gridSpan w:val="3"/>
            <w:tcMar>
              <w:top w:w="50" w:type="dxa"/>
              <w:left w:w="100" w:type="dxa"/>
            </w:tcMar>
            <w:vAlign w:val="center"/>
          </w:tcPr>
          <w:p w:rsidR="00F74D99" w:rsidRDefault="00397EA3">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Дата изучения </w:t>
            </w:r>
          </w:p>
          <w:p w:rsidR="00F74D99" w:rsidRDefault="00F74D99">
            <w:pPr>
              <w:spacing w:after="0"/>
              <w:ind w:left="135"/>
            </w:pPr>
          </w:p>
        </w:tc>
        <w:tc>
          <w:tcPr>
            <w:tcW w:w="1980" w:type="dxa"/>
            <w:vMerge w:val="restart"/>
            <w:tcMar>
              <w:top w:w="50" w:type="dxa"/>
              <w:left w:w="100" w:type="dxa"/>
            </w:tcMar>
            <w:vAlign w:val="center"/>
          </w:tcPr>
          <w:p w:rsidR="00F74D99" w:rsidRDefault="00397EA3">
            <w:pPr>
              <w:spacing w:after="0"/>
              <w:ind w:left="135"/>
            </w:pPr>
            <w:r>
              <w:rPr>
                <w:rFonts w:ascii="Times New Roman" w:hAnsi="Times New Roman"/>
                <w:b/>
                <w:color w:val="000000"/>
                <w:sz w:val="24"/>
              </w:rPr>
              <w:t xml:space="preserve">Электронные цифровые образовательные ресурсы </w:t>
            </w:r>
          </w:p>
          <w:p w:rsidR="00F74D99" w:rsidRDefault="00F74D99">
            <w:pPr>
              <w:spacing w:after="0"/>
              <w:ind w:left="135"/>
            </w:pPr>
          </w:p>
        </w:tc>
      </w:tr>
      <w:tr w:rsidR="00F74D99">
        <w:trPr>
          <w:trHeight w:val="144"/>
          <w:tblCellSpacing w:w="20" w:type="nil"/>
        </w:trPr>
        <w:tc>
          <w:tcPr>
            <w:tcW w:w="0" w:type="auto"/>
            <w:vMerge/>
            <w:tcBorders>
              <w:top w:val="nil"/>
            </w:tcBorders>
            <w:tcMar>
              <w:top w:w="50" w:type="dxa"/>
              <w:left w:w="100" w:type="dxa"/>
            </w:tcMar>
          </w:tcPr>
          <w:p w:rsidR="00F74D99" w:rsidRDefault="00F74D99"/>
        </w:tc>
        <w:tc>
          <w:tcPr>
            <w:tcW w:w="0" w:type="auto"/>
            <w:vMerge/>
            <w:tcBorders>
              <w:top w:val="nil"/>
            </w:tcBorders>
            <w:tcMar>
              <w:top w:w="50" w:type="dxa"/>
              <w:left w:w="100" w:type="dxa"/>
            </w:tcMar>
          </w:tcPr>
          <w:p w:rsidR="00F74D99" w:rsidRDefault="00F74D99"/>
        </w:tc>
        <w:tc>
          <w:tcPr>
            <w:tcW w:w="833"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Всего </w:t>
            </w:r>
          </w:p>
          <w:p w:rsidR="00F74D99" w:rsidRDefault="00F74D99">
            <w:pPr>
              <w:spacing w:after="0"/>
              <w:ind w:left="135"/>
            </w:pPr>
          </w:p>
        </w:tc>
        <w:tc>
          <w:tcPr>
            <w:tcW w:w="1532"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Контрольные работы </w:t>
            </w:r>
          </w:p>
          <w:p w:rsidR="00F74D99" w:rsidRDefault="00F74D99">
            <w:pPr>
              <w:spacing w:after="0"/>
              <w:ind w:left="135"/>
            </w:pPr>
          </w:p>
        </w:tc>
        <w:tc>
          <w:tcPr>
            <w:tcW w:w="1631" w:type="dxa"/>
            <w:tcMar>
              <w:top w:w="50" w:type="dxa"/>
              <w:left w:w="100" w:type="dxa"/>
            </w:tcMar>
            <w:vAlign w:val="center"/>
          </w:tcPr>
          <w:p w:rsidR="00F74D99" w:rsidRDefault="00397EA3">
            <w:pPr>
              <w:spacing w:after="0"/>
              <w:ind w:left="135"/>
            </w:pPr>
            <w:r>
              <w:rPr>
                <w:rFonts w:ascii="Times New Roman" w:hAnsi="Times New Roman"/>
                <w:b/>
                <w:color w:val="000000"/>
                <w:sz w:val="24"/>
              </w:rPr>
              <w:t xml:space="preserve">Практические работы </w:t>
            </w:r>
          </w:p>
          <w:p w:rsidR="00F74D99" w:rsidRDefault="00F74D99">
            <w:pPr>
              <w:spacing w:after="0"/>
              <w:ind w:left="135"/>
            </w:pPr>
          </w:p>
        </w:tc>
        <w:tc>
          <w:tcPr>
            <w:tcW w:w="0" w:type="auto"/>
            <w:vMerge/>
            <w:tcBorders>
              <w:top w:val="nil"/>
            </w:tcBorders>
            <w:tcMar>
              <w:top w:w="50" w:type="dxa"/>
              <w:left w:w="100" w:type="dxa"/>
            </w:tcMar>
          </w:tcPr>
          <w:p w:rsidR="00F74D99" w:rsidRDefault="00F74D99"/>
        </w:tc>
        <w:tc>
          <w:tcPr>
            <w:tcW w:w="0" w:type="auto"/>
            <w:vMerge/>
            <w:tcBorders>
              <w:top w:val="nil"/>
            </w:tcBorders>
            <w:tcMar>
              <w:top w:w="50" w:type="dxa"/>
              <w:left w:w="100" w:type="dxa"/>
            </w:tcMar>
          </w:tcPr>
          <w:p w:rsidR="00F74D99" w:rsidRDefault="00F74D99"/>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47C72">
              <w:rPr>
                <w:rFonts w:ascii="Times New Roman" w:hAnsi="Times New Roman"/>
                <w:color w:val="000000"/>
                <w:sz w:val="24"/>
                <w:lang w:val="ru-RU"/>
              </w:rPr>
              <w:t xml:space="preserve"> в. – начале </w:t>
            </w:r>
            <w:r>
              <w:rPr>
                <w:rFonts w:ascii="Times New Roman" w:hAnsi="Times New Roman"/>
                <w:color w:val="000000"/>
                <w:sz w:val="24"/>
              </w:rPr>
              <w:t>XXI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/19</w:t>
              </w:r>
              <w:r>
                <w:rPr>
                  <w:rFonts w:ascii="Times New Roman" w:hAnsi="Times New Roman"/>
                  <w:color w:val="0000FF"/>
                  <w:u w:val="single"/>
                </w:rPr>
                <w:t>e</w:t>
              </w:r>
              <w:r w:rsidRPr="00C47C72">
                <w:rPr>
                  <w:rFonts w:ascii="Times New Roman" w:hAnsi="Times New Roman"/>
                  <w:color w:val="0000FF"/>
                  <w:u w:val="single"/>
                  <w:lang w:val="ru-RU"/>
                </w:rPr>
                <w:t>1305</w:t>
              </w:r>
              <w:r>
                <w:rPr>
                  <w:rFonts w:ascii="Times New Roman" w:hAnsi="Times New Roman"/>
                  <w:color w:val="0000FF"/>
                  <w:u w:val="single"/>
                </w:rPr>
                <w:t>c</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Начало холодной войны и формирование биполярной системы</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/06</w:t>
              </w:r>
              <w:r>
                <w:rPr>
                  <w:rFonts w:ascii="Times New Roman" w:hAnsi="Times New Roman"/>
                  <w:color w:val="0000FF"/>
                  <w:u w:val="single"/>
                </w:rPr>
                <w:t>ee</w:t>
              </w:r>
              <w:r w:rsidRPr="00C47C72">
                <w:rPr>
                  <w:rFonts w:ascii="Times New Roman" w:hAnsi="Times New Roman"/>
                  <w:color w:val="0000FF"/>
                  <w:u w:val="single"/>
                  <w:lang w:val="ru-RU"/>
                </w:rPr>
                <w:t>2</w:t>
              </w:r>
              <w:r>
                <w:rPr>
                  <w:rFonts w:ascii="Times New Roman" w:hAnsi="Times New Roman"/>
                  <w:color w:val="0000FF"/>
                  <w:u w:val="single"/>
                </w:rPr>
                <w:t>be</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США и страны Западной Европы во второй половине ХХ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/56</w:t>
              </w:r>
              <w:r>
                <w:rPr>
                  <w:rFonts w:ascii="Times New Roman" w:hAnsi="Times New Roman"/>
                  <w:color w:val="0000FF"/>
                  <w:u w:val="single"/>
                </w:rPr>
                <w:t>c</w:t>
              </w:r>
              <w:r w:rsidRPr="00C47C72">
                <w:rPr>
                  <w:rFonts w:ascii="Times New Roman" w:hAnsi="Times New Roman"/>
                  <w:color w:val="0000FF"/>
                  <w:u w:val="single"/>
                  <w:lang w:val="ru-RU"/>
                </w:rPr>
                <w:t>4</w:t>
              </w:r>
              <w:r>
                <w:rPr>
                  <w:rFonts w:ascii="Times New Roman" w:hAnsi="Times New Roman"/>
                  <w:color w:val="0000FF"/>
                  <w:u w:val="single"/>
                </w:rPr>
                <w:t>e</w:t>
              </w:r>
              <w:r w:rsidRPr="00C47C72">
                <w:rPr>
                  <w:rFonts w:ascii="Times New Roman" w:hAnsi="Times New Roman"/>
                  <w:color w:val="0000FF"/>
                  <w:u w:val="single"/>
                  <w:lang w:val="ru-RU"/>
                </w:rPr>
                <w:t>03</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США и страны Западной Европы во второй половине ХХ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fe</w:t>
              </w:r>
              <w:r w:rsidRPr="00C47C72">
                <w:rPr>
                  <w:rFonts w:ascii="Times New Roman" w:hAnsi="Times New Roman"/>
                  <w:color w:val="0000FF"/>
                  <w:u w:val="single"/>
                  <w:lang w:val="ru-RU"/>
                </w:rPr>
                <w:t>411</w:t>
              </w:r>
              <w:r>
                <w:rPr>
                  <w:rFonts w:ascii="Times New Roman" w:hAnsi="Times New Roman"/>
                  <w:color w:val="0000FF"/>
                  <w:u w:val="single"/>
                </w:rPr>
                <w:t>e</w:t>
              </w:r>
              <w:r w:rsidRPr="00C47C72">
                <w:rPr>
                  <w:rFonts w:ascii="Times New Roman" w:hAnsi="Times New Roman"/>
                  <w:color w:val="0000FF"/>
                  <w:u w:val="single"/>
                  <w:lang w:val="ru-RU"/>
                </w:rPr>
                <w:t>6</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/16</w:t>
              </w:r>
              <w:r>
                <w:rPr>
                  <w:rFonts w:ascii="Times New Roman" w:hAnsi="Times New Roman"/>
                  <w:color w:val="0000FF"/>
                  <w:u w:val="single"/>
                </w:rPr>
                <w:t>f</w:t>
              </w:r>
              <w:r w:rsidRPr="00C47C72">
                <w:rPr>
                  <w:rFonts w:ascii="Times New Roman" w:hAnsi="Times New Roman"/>
                  <w:color w:val="0000FF"/>
                  <w:u w:val="single"/>
                  <w:lang w:val="ru-RU"/>
                </w:rPr>
                <w:t>3179</w:t>
              </w:r>
              <w:r>
                <w:rPr>
                  <w:rFonts w:ascii="Times New Roman" w:hAnsi="Times New Roman"/>
                  <w:color w:val="0000FF"/>
                  <w:u w:val="single"/>
                </w:rPr>
                <w:t>f</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/53</w:t>
              </w:r>
              <w:r>
                <w:rPr>
                  <w:rFonts w:ascii="Times New Roman" w:hAnsi="Times New Roman"/>
                  <w:color w:val="0000FF"/>
                  <w:u w:val="single"/>
                </w:rPr>
                <w:t>e</w:t>
              </w:r>
              <w:r w:rsidRPr="00C47C72">
                <w:rPr>
                  <w:rFonts w:ascii="Times New Roman" w:hAnsi="Times New Roman"/>
                  <w:color w:val="0000FF"/>
                  <w:u w:val="single"/>
                  <w:lang w:val="ru-RU"/>
                </w:rPr>
                <w:t>36</w:t>
              </w:r>
              <w:r>
                <w:rPr>
                  <w:rFonts w:ascii="Times New Roman" w:hAnsi="Times New Roman"/>
                  <w:color w:val="0000FF"/>
                  <w:u w:val="single"/>
                </w:rPr>
                <w:t>beb</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7</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w:t>
              </w:r>
              <w:r w:rsidRPr="00C47C72">
                <w:rPr>
                  <w:rFonts w:ascii="Times New Roman" w:hAnsi="Times New Roman"/>
                  <w:color w:val="0000FF"/>
                  <w:u w:val="single"/>
                  <w:lang w:val="ru-RU"/>
                </w:rPr>
                <w:t>9711</w:t>
              </w:r>
              <w:r>
                <w:rPr>
                  <w:rFonts w:ascii="Times New Roman" w:hAnsi="Times New Roman"/>
                  <w:color w:val="0000FF"/>
                  <w:u w:val="single"/>
                </w:rPr>
                <w:t>cfe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8</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Восточной и Юго-Восточной Азии в 1940 – 1970-х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w:t>
              </w:r>
              <w:r>
                <w:rPr>
                  <w:rFonts w:ascii="Times New Roman" w:hAnsi="Times New Roman"/>
                  <w:color w:val="0000FF"/>
                  <w:u w:val="single"/>
                </w:rPr>
                <w:t>ab</w:t>
              </w:r>
              <w:r w:rsidRPr="00C47C72">
                <w:rPr>
                  <w:rFonts w:ascii="Times New Roman" w:hAnsi="Times New Roman"/>
                  <w:color w:val="0000FF"/>
                  <w:u w:val="single"/>
                  <w:lang w:val="ru-RU"/>
                </w:rPr>
                <w:t>92</w:t>
              </w:r>
              <w:r>
                <w:rPr>
                  <w:rFonts w:ascii="Times New Roman" w:hAnsi="Times New Roman"/>
                  <w:color w:val="0000FF"/>
                  <w:u w:val="single"/>
                </w:rPr>
                <w:t>d</w:t>
              </w:r>
              <w:r w:rsidRPr="00C47C72">
                <w:rPr>
                  <w:rFonts w:ascii="Times New Roman" w:hAnsi="Times New Roman"/>
                  <w:color w:val="0000FF"/>
                  <w:u w:val="single"/>
                  <w:lang w:val="ru-RU"/>
                </w:rPr>
                <w:t>9</w:t>
              </w:r>
              <w:r>
                <w:rPr>
                  <w:rFonts w:ascii="Times New Roman" w:hAnsi="Times New Roman"/>
                  <w:color w:val="0000FF"/>
                  <w:u w:val="single"/>
                </w:rPr>
                <w:t>f</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9</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Азии: социалистический выбор развития</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/674</w:t>
              </w:r>
              <w:r>
                <w:rPr>
                  <w:rFonts w:ascii="Times New Roman" w:hAnsi="Times New Roman"/>
                  <w:color w:val="0000FF"/>
                  <w:u w:val="single"/>
                </w:rPr>
                <w:t>f</w:t>
              </w:r>
              <w:r w:rsidRPr="00C47C72">
                <w:rPr>
                  <w:rFonts w:ascii="Times New Roman" w:hAnsi="Times New Roman"/>
                  <w:color w:val="0000FF"/>
                  <w:u w:val="single"/>
                  <w:lang w:val="ru-RU"/>
                </w:rPr>
                <w:t>526</w:t>
              </w:r>
              <w:r>
                <w:rPr>
                  <w:rFonts w:ascii="Times New Roman" w:hAnsi="Times New Roman"/>
                  <w:color w:val="0000FF"/>
                  <w:u w:val="single"/>
                </w:rPr>
                <w:t>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/32</w:t>
              </w:r>
              <w:r>
                <w:rPr>
                  <w:rFonts w:ascii="Times New Roman" w:hAnsi="Times New Roman"/>
                  <w:color w:val="0000FF"/>
                  <w:u w:val="single"/>
                </w:rPr>
                <w:t>f</w:t>
              </w:r>
              <w:r w:rsidRPr="00C47C72">
                <w:rPr>
                  <w:rFonts w:ascii="Times New Roman" w:hAnsi="Times New Roman"/>
                  <w:color w:val="0000FF"/>
                  <w:u w:val="single"/>
                  <w:lang w:val="ru-RU"/>
                </w:rPr>
                <w:t>5176</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7</w:t>
              </w:r>
              <w:r>
                <w:rPr>
                  <w:rFonts w:ascii="Times New Roman" w:hAnsi="Times New Roman"/>
                  <w:color w:val="0000FF"/>
                  <w:u w:val="single"/>
                </w:rPr>
                <w:t>bc</w:t>
              </w:r>
              <w:r w:rsidRPr="00C47C72">
                <w:rPr>
                  <w:rFonts w:ascii="Times New Roman" w:hAnsi="Times New Roman"/>
                  <w:color w:val="0000FF"/>
                  <w:u w:val="single"/>
                  <w:lang w:val="ru-RU"/>
                </w:rPr>
                <w:t>64</w:t>
              </w:r>
              <w:r>
                <w:rPr>
                  <w:rFonts w:ascii="Times New Roman" w:hAnsi="Times New Roman"/>
                  <w:color w:val="0000FF"/>
                  <w:u w:val="single"/>
                </w:rPr>
                <w:t>b</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12</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551212</w:t>
              </w:r>
              <w:r>
                <w:rPr>
                  <w:rFonts w:ascii="Times New Roman" w:hAnsi="Times New Roman"/>
                  <w:color w:val="0000FF"/>
                  <w:u w:val="single"/>
                </w:rPr>
                <w:t>b</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13</w:t>
            </w:r>
          </w:p>
        </w:tc>
        <w:tc>
          <w:tcPr>
            <w:tcW w:w="2992"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/0</w:t>
              </w:r>
              <w:r>
                <w:rPr>
                  <w:rFonts w:ascii="Times New Roman" w:hAnsi="Times New Roman"/>
                  <w:color w:val="0000FF"/>
                  <w:u w:val="single"/>
                </w:rPr>
                <w:t>dadc</w:t>
              </w:r>
              <w:r w:rsidRPr="00C47C72">
                <w:rPr>
                  <w:rFonts w:ascii="Times New Roman" w:hAnsi="Times New Roman"/>
                  <w:color w:val="0000FF"/>
                  <w:u w:val="single"/>
                  <w:lang w:val="ru-RU"/>
                </w:rPr>
                <w:t>942</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14</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/33</w:t>
              </w:r>
              <w:r>
                <w:rPr>
                  <w:rFonts w:ascii="Times New Roman" w:hAnsi="Times New Roman"/>
                  <w:color w:val="0000FF"/>
                  <w:u w:val="single"/>
                </w:rPr>
                <w:t>ced</w:t>
              </w:r>
              <w:r w:rsidRPr="00C47C72">
                <w:rPr>
                  <w:rFonts w:ascii="Times New Roman" w:hAnsi="Times New Roman"/>
                  <w:color w:val="0000FF"/>
                  <w:u w:val="single"/>
                  <w:lang w:val="ru-RU"/>
                </w:rPr>
                <w:t>579</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w:t>
              </w:r>
              <w:r w:rsidRPr="00C47C72">
                <w:rPr>
                  <w:rFonts w:ascii="Times New Roman" w:hAnsi="Times New Roman"/>
                  <w:color w:val="0000FF"/>
                  <w:u w:val="single"/>
                  <w:lang w:val="ru-RU"/>
                </w:rPr>
                <w:t>1</w:t>
              </w:r>
              <w:r>
                <w:rPr>
                  <w:rFonts w:ascii="Times New Roman" w:hAnsi="Times New Roman"/>
                  <w:color w:val="0000FF"/>
                  <w:u w:val="single"/>
                </w:rPr>
                <w:t>d</w:t>
              </w:r>
              <w:r w:rsidRPr="00C47C72">
                <w:rPr>
                  <w:rFonts w:ascii="Times New Roman" w:hAnsi="Times New Roman"/>
                  <w:color w:val="0000FF"/>
                  <w:u w:val="single"/>
                  <w:lang w:val="ru-RU"/>
                </w:rPr>
                <w:t>3</w:t>
              </w:r>
              <w:r>
                <w:rPr>
                  <w:rFonts w:ascii="Times New Roman" w:hAnsi="Times New Roman"/>
                  <w:color w:val="0000FF"/>
                  <w:u w:val="single"/>
                </w:rPr>
                <w:t>bf</w:t>
              </w:r>
              <w:r w:rsidRPr="00C47C72">
                <w:rPr>
                  <w:rFonts w:ascii="Times New Roman" w:hAnsi="Times New Roman"/>
                  <w:color w:val="0000FF"/>
                  <w:u w:val="single"/>
                  <w:lang w:val="ru-RU"/>
                </w:rPr>
                <w:t>9</w:t>
              </w:r>
              <w:r>
                <w:rPr>
                  <w:rFonts w:ascii="Times New Roman" w:hAnsi="Times New Roman"/>
                  <w:color w:val="0000FF"/>
                  <w:u w:val="single"/>
                </w:rPr>
                <w:t>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16</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216</w:t>
              </w:r>
              <w:r>
                <w:rPr>
                  <w:rFonts w:ascii="Times New Roman" w:hAnsi="Times New Roman"/>
                  <w:color w:val="0000FF"/>
                  <w:u w:val="single"/>
                </w:rPr>
                <w:t>c</w:t>
              </w:r>
              <w:r w:rsidRPr="00C47C72">
                <w:rPr>
                  <w:rFonts w:ascii="Times New Roman" w:hAnsi="Times New Roman"/>
                  <w:color w:val="0000FF"/>
                  <w:u w:val="single"/>
                  <w:lang w:val="ru-RU"/>
                </w:rPr>
                <w:t>35</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17</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w:t>
              </w:r>
              <w:r w:rsidRPr="00C47C72">
                <w:rPr>
                  <w:rFonts w:ascii="Times New Roman" w:hAnsi="Times New Roman"/>
                  <w:color w:val="0000FF"/>
                  <w:u w:val="single"/>
                  <w:lang w:val="ru-RU"/>
                </w:rPr>
                <w:t>69</w:t>
              </w:r>
              <w:r>
                <w:rPr>
                  <w:rFonts w:ascii="Times New Roman" w:hAnsi="Times New Roman"/>
                  <w:color w:val="0000FF"/>
                  <w:u w:val="single"/>
                </w:rPr>
                <w:t>e</w:t>
              </w:r>
              <w:r w:rsidRPr="00C47C72">
                <w:rPr>
                  <w:rFonts w:ascii="Times New Roman" w:hAnsi="Times New Roman"/>
                  <w:color w:val="0000FF"/>
                  <w:u w:val="single"/>
                  <w:lang w:val="ru-RU"/>
                </w:rPr>
                <w:t>2</w:t>
              </w:r>
              <w:r>
                <w:rPr>
                  <w:rFonts w:ascii="Times New Roman" w:hAnsi="Times New Roman"/>
                  <w:color w:val="0000FF"/>
                  <w:u w:val="single"/>
                </w:rPr>
                <w:t>dad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18</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Международные отношения в 1990-е – 2023 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/972</w:t>
              </w:r>
              <w:r>
                <w:rPr>
                  <w:rFonts w:ascii="Times New Roman" w:hAnsi="Times New Roman"/>
                  <w:color w:val="0000FF"/>
                  <w:u w:val="single"/>
                </w:rPr>
                <w:t>eeb</w:t>
              </w:r>
              <w:r w:rsidRPr="00C47C72">
                <w:rPr>
                  <w:rFonts w:ascii="Times New Roman" w:hAnsi="Times New Roman"/>
                  <w:color w:val="0000FF"/>
                  <w:u w:val="single"/>
                  <w:lang w:val="ru-RU"/>
                </w:rPr>
                <w:t>1</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19</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Международные отношения в 1990-е – 2023 г. Кризис </w:t>
            </w:r>
            <w:r w:rsidRPr="00C47C72">
              <w:rPr>
                <w:rFonts w:ascii="Times New Roman" w:hAnsi="Times New Roman"/>
                <w:color w:val="000000"/>
                <w:sz w:val="24"/>
                <w:lang w:val="ru-RU"/>
              </w:rPr>
              <w:lastRenderedPageBreak/>
              <w:t>глобального доминирования Запада.</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w:t>
              </w:r>
              <w:r w:rsidRPr="00C47C72">
                <w:rPr>
                  <w:rFonts w:ascii="Times New Roman" w:hAnsi="Times New Roman"/>
                  <w:color w:val="0000FF"/>
                  <w:u w:val="single"/>
                  <w:lang w:val="ru-RU"/>
                </w:rPr>
                <w:t>068995</w:t>
              </w:r>
              <w:r>
                <w:rPr>
                  <w:rFonts w:ascii="Times New Roman" w:hAnsi="Times New Roman"/>
                  <w:color w:val="0000FF"/>
                  <w:u w:val="single"/>
                </w:rPr>
                <w:t>c</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8918284</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w:t>
              </w:r>
              <w:r>
                <w:rPr>
                  <w:rFonts w:ascii="Times New Roman" w:hAnsi="Times New Roman"/>
                  <w:color w:val="0000FF"/>
                  <w:u w:val="single"/>
                </w:rPr>
                <w:t>c</w:t>
              </w:r>
              <w:r w:rsidRPr="00C47C72">
                <w:rPr>
                  <w:rFonts w:ascii="Times New Roman" w:hAnsi="Times New Roman"/>
                  <w:color w:val="0000FF"/>
                  <w:u w:val="single"/>
                  <w:lang w:val="ru-RU"/>
                </w:rPr>
                <w:t>82</w:t>
              </w:r>
              <w:r>
                <w:rPr>
                  <w:rFonts w:ascii="Times New Roman" w:hAnsi="Times New Roman"/>
                  <w:color w:val="0000FF"/>
                  <w:u w:val="single"/>
                </w:rPr>
                <w:t>c</w:t>
              </w:r>
              <w:r w:rsidRPr="00C47C72">
                <w:rPr>
                  <w:rFonts w:ascii="Times New Roman" w:hAnsi="Times New Roman"/>
                  <w:color w:val="0000FF"/>
                  <w:u w:val="single"/>
                  <w:lang w:val="ru-RU"/>
                </w:rPr>
                <w:t>666</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22</w:t>
            </w:r>
          </w:p>
        </w:tc>
        <w:tc>
          <w:tcPr>
            <w:tcW w:w="2992" w:type="dxa"/>
            <w:tcMar>
              <w:top w:w="50" w:type="dxa"/>
              <w:left w:w="100" w:type="dxa"/>
            </w:tcMar>
            <w:vAlign w:val="center"/>
          </w:tcPr>
          <w:p w:rsidR="00F74D99" w:rsidRDefault="00397EA3">
            <w:pPr>
              <w:spacing w:after="0"/>
              <w:ind w:left="135"/>
            </w:pPr>
            <w:r>
              <w:rPr>
                <w:rFonts w:ascii="Times New Roman" w:hAnsi="Times New Roman"/>
                <w:color w:val="000000"/>
                <w:sz w:val="24"/>
              </w:rPr>
              <w:t>Глобальные проблемы современности.</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/77</w:t>
              </w:r>
              <w:r>
                <w:rPr>
                  <w:rFonts w:ascii="Times New Roman" w:hAnsi="Times New Roman"/>
                  <w:color w:val="0000FF"/>
                  <w:u w:val="single"/>
                </w:rPr>
                <w:t>ecde</w:t>
              </w:r>
              <w:r w:rsidRPr="00C47C72">
                <w:rPr>
                  <w:rFonts w:ascii="Times New Roman" w:hAnsi="Times New Roman"/>
                  <w:color w:val="0000FF"/>
                  <w:u w:val="single"/>
                  <w:lang w:val="ru-RU"/>
                </w:rPr>
                <w:t>22</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23</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теме «Всеобщая история 1945 – 2022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cb</w:t>
              </w:r>
              <w:r w:rsidRPr="00C47C72">
                <w:rPr>
                  <w:rFonts w:ascii="Times New Roman" w:hAnsi="Times New Roman"/>
                  <w:color w:val="0000FF"/>
                  <w:u w:val="single"/>
                  <w:lang w:val="ru-RU"/>
                </w:rPr>
                <w:t>3</w:t>
              </w:r>
              <w:r>
                <w:rPr>
                  <w:rFonts w:ascii="Times New Roman" w:hAnsi="Times New Roman"/>
                  <w:color w:val="0000FF"/>
                  <w:u w:val="single"/>
                </w:rPr>
                <w:t>ca</w:t>
              </w:r>
              <w:r w:rsidRPr="00C47C72">
                <w:rPr>
                  <w:rFonts w:ascii="Times New Roman" w:hAnsi="Times New Roman"/>
                  <w:color w:val="0000FF"/>
                  <w:u w:val="single"/>
                  <w:lang w:val="ru-RU"/>
                </w:rPr>
                <w:t>697</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24</w:t>
            </w:r>
          </w:p>
        </w:tc>
        <w:tc>
          <w:tcPr>
            <w:tcW w:w="2992"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/2</w:t>
              </w:r>
              <w:r>
                <w:rPr>
                  <w:rFonts w:ascii="Times New Roman" w:hAnsi="Times New Roman"/>
                  <w:color w:val="0000FF"/>
                  <w:u w:val="single"/>
                </w:rPr>
                <w:t>b</w:t>
              </w:r>
              <w:r w:rsidRPr="00C47C72">
                <w:rPr>
                  <w:rFonts w:ascii="Times New Roman" w:hAnsi="Times New Roman"/>
                  <w:color w:val="0000FF"/>
                  <w:u w:val="single"/>
                  <w:lang w:val="ru-RU"/>
                </w:rPr>
                <w:t>7</w:t>
              </w:r>
              <w:r>
                <w:rPr>
                  <w:rFonts w:ascii="Times New Roman" w:hAnsi="Times New Roman"/>
                  <w:color w:val="0000FF"/>
                  <w:u w:val="single"/>
                </w:rPr>
                <w:t>cf</w:t>
              </w:r>
              <w:r w:rsidRPr="00C47C72">
                <w:rPr>
                  <w:rFonts w:ascii="Times New Roman" w:hAnsi="Times New Roman"/>
                  <w:color w:val="0000FF"/>
                  <w:u w:val="single"/>
                  <w:lang w:val="ru-RU"/>
                </w:rPr>
                <w:t>608</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Восстановление и развитие экономики и социальной сферы.</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w:t>
              </w:r>
              <w:r>
                <w:rPr>
                  <w:rFonts w:ascii="Times New Roman" w:hAnsi="Times New Roman"/>
                  <w:color w:val="0000FF"/>
                  <w:u w:val="single"/>
                </w:rPr>
                <w:t>f</w:t>
              </w:r>
              <w:r w:rsidRPr="00C47C72">
                <w:rPr>
                  <w:rFonts w:ascii="Times New Roman" w:hAnsi="Times New Roman"/>
                  <w:color w:val="0000FF"/>
                  <w:u w:val="single"/>
                  <w:lang w:val="ru-RU"/>
                </w:rPr>
                <w:t>19</w:t>
              </w:r>
              <w:r>
                <w:rPr>
                  <w:rFonts w:ascii="Times New Roman" w:hAnsi="Times New Roman"/>
                  <w:color w:val="0000FF"/>
                  <w:u w:val="single"/>
                </w:rPr>
                <w:t>ff</w:t>
              </w:r>
              <w:r w:rsidRPr="00C47C72">
                <w:rPr>
                  <w:rFonts w:ascii="Times New Roman" w:hAnsi="Times New Roman"/>
                  <w:color w:val="0000FF"/>
                  <w:u w:val="single"/>
                  <w:lang w:val="ru-RU"/>
                </w:rPr>
                <w:t>83</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26</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Политическая система в послевоенные годы.</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/32</w:t>
              </w:r>
              <w:r>
                <w:rPr>
                  <w:rFonts w:ascii="Times New Roman" w:hAnsi="Times New Roman"/>
                  <w:color w:val="0000FF"/>
                  <w:u w:val="single"/>
                </w:rPr>
                <w:t>f</w:t>
              </w:r>
              <w:r w:rsidRPr="00C47C72">
                <w:rPr>
                  <w:rFonts w:ascii="Times New Roman" w:hAnsi="Times New Roman"/>
                  <w:color w:val="0000FF"/>
                  <w:u w:val="single"/>
                  <w:lang w:val="ru-RU"/>
                </w:rPr>
                <w:t>4280</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27</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Идеология, наука, культура и спорт в послевоенные годы.</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42</w:t>
              </w:r>
              <w:r>
                <w:rPr>
                  <w:rFonts w:ascii="Times New Roman" w:hAnsi="Times New Roman"/>
                  <w:color w:val="0000FF"/>
                  <w:u w:val="single"/>
                </w:rPr>
                <w:t>cc</w:t>
              </w:r>
              <w:r w:rsidRPr="00C47C72">
                <w:rPr>
                  <w:rFonts w:ascii="Times New Roman" w:hAnsi="Times New Roman"/>
                  <w:color w:val="0000FF"/>
                  <w:u w:val="single"/>
                  <w:lang w:val="ru-RU"/>
                </w:rPr>
                <w:t>648</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28</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Место и роль СССР в послевоенном мире. Внешняя политика СССР в 1945 – 1953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/893</w:t>
              </w:r>
              <w:r>
                <w:rPr>
                  <w:rFonts w:ascii="Times New Roman" w:hAnsi="Times New Roman"/>
                  <w:color w:val="0000FF"/>
                  <w:u w:val="single"/>
                </w:rPr>
                <w:t>a</w:t>
              </w:r>
              <w:r w:rsidRPr="00C47C72">
                <w:rPr>
                  <w:rFonts w:ascii="Times New Roman" w:hAnsi="Times New Roman"/>
                  <w:color w:val="0000FF"/>
                  <w:u w:val="single"/>
                  <w:lang w:val="ru-RU"/>
                </w:rPr>
                <w:t>96</w:t>
              </w:r>
              <w:r>
                <w:rPr>
                  <w:rFonts w:ascii="Times New Roman" w:hAnsi="Times New Roman"/>
                  <w:color w:val="0000FF"/>
                  <w:u w:val="single"/>
                </w:rPr>
                <w:t>ec</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29</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Новое руководство страны. Смена политического курса.</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/680</w:t>
              </w:r>
              <w:r>
                <w:rPr>
                  <w:rFonts w:ascii="Times New Roman" w:hAnsi="Times New Roman"/>
                  <w:color w:val="0000FF"/>
                  <w:u w:val="single"/>
                </w:rPr>
                <w:t>aa</w:t>
              </w:r>
              <w:r w:rsidRPr="00C47C72">
                <w:rPr>
                  <w:rFonts w:ascii="Times New Roman" w:hAnsi="Times New Roman"/>
                  <w:color w:val="0000FF"/>
                  <w:u w:val="single"/>
                  <w:lang w:val="ru-RU"/>
                </w:rPr>
                <w:t>01</w:t>
              </w:r>
              <w:r>
                <w:rPr>
                  <w:rFonts w:ascii="Times New Roman" w:hAnsi="Times New Roman"/>
                  <w:color w:val="0000FF"/>
                  <w:u w:val="single"/>
                </w:rPr>
                <w:t>a</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30</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Экономическое и социальное развитие в 1953 – 1964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w:t>
              </w:r>
              <w:r>
                <w:rPr>
                  <w:rFonts w:ascii="Times New Roman" w:hAnsi="Times New Roman"/>
                  <w:color w:val="0000FF"/>
                  <w:u w:val="single"/>
                </w:rPr>
                <w:t>d</w:t>
              </w:r>
              <w:r w:rsidRPr="00C47C72">
                <w:rPr>
                  <w:rFonts w:ascii="Times New Roman" w:hAnsi="Times New Roman"/>
                  <w:color w:val="0000FF"/>
                  <w:u w:val="single"/>
                  <w:lang w:val="ru-RU"/>
                </w:rPr>
                <w:t>01</w:t>
              </w:r>
              <w:r>
                <w:rPr>
                  <w:rFonts w:ascii="Times New Roman" w:hAnsi="Times New Roman"/>
                  <w:color w:val="0000FF"/>
                  <w:u w:val="single"/>
                </w:rPr>
                <w:t>c</w:t>
              </w:r>
              <w:r w:rsidRPr="00C47C72">
                <w:rPr>
                  <w:rFonts w:ascii="Times New Roman" w:hAnsi="Times New Roman"/>
                  <w:color w:val="0000FF"/>
                  <w:u w:val="single"/>
                  <w:lang w:val="ru-RU"/>
                </w:rPr>
                <w:t>9</w:t>
              </w:r>
              <w:r>
                <w:rPr>
                  <w:rFonts w:ascii="Times New Roman" w:hAnsi="Times New Roman"/>
                  <w:color w:val="0000FF"/>
                  <w:u w:val="single"/>
                </w:rPr>
                <w:t>d</w:t>
              </w:r>
              <w:r w:rsidRPr="00C47C72">
                <w:rPr>
                  <w:rFonts w:ascii="Times New Roman" w:hAnsi="Times New Roman"/>
                  <w:color w:val="0000FF"/>
                  <w:u w:val="single"/>
                  <w:lang w:val="ru-RU"/>
                </w:rPr>
                <w:t>6</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Развитие науки и техники. в 1953 </w:t>
            </w:r>
            <w:r w:rsidRPr="00C47C72">
              <w:rPr>
                <w:rFonts w:ascii="Times New Roman" w:hAnsi="Times New Roman"/>
                <w:color w:val="000000"/>
                <w:sz w:val="24"/>
                <w:lang w:val="ru-RU"/>
              </w:rPr>
              <w:lastRenderedPageBreak/>
              <w:t>– 1964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baa</w:t>
              </w:r>
              <w:r w:rsidRPr="00C47C72">
                <w:rPr>
                  <w:rFonts w:ascii="Times New Roman" w:hAnsi="Times New Roman"/>
                  <w:color w:val="0000FF"/>
                  <w:u w:val="single"/>
                  <w:lang w:val="ru-RU"/>
                </w:rPr>
                <w:t>01</w:t>
              </w:r>
              <w:r>
                <w:rPr>
                  <w:rFonts w:ascii="Times New Roman" w:hAnsi="Times New Roman"/>
                  <w:color w:val="0000FF"/>
                  <w:u w:val="single"/>
                </w:rPr>
                <w:t>f</w:t>
              </w:r>
              <w:r w:rsidRPr="00C47C72">
                <w:rPr>
                  <w:rFonts w:ascii="Times New Roman" w:hAnsi="Times New Roman"/>
                  <w:color w:val="0000FF"/>
                  <w:u w:val="single"/>
                  <w:lang w:val="ru-RU"/>
                </w:rPr>
                <w:t>68</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F74D99" w:rsidRDefault="00397EA3">
            <w:pPr>
              <w:spacing w:after="0"/>
              <w:ind w:left="135"/>
            </w:pPr>
            <w:r>
              <w:rPr>
                <w:rFonts w:ascii="Times New Roman" w:hAnsi="Times New Roman"/>
                <w:color w:val="000000"/>
                <w:sz w:val="24"/>
              </w:rPr>
              <w:t>Культурное пространство в 1953 – 1964 гг.</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4</w:t>
              </w:r>
              <w:r>
                <w:rPr>
                  <w:rFonts w:ascii="Times New Roman" w:hAnsi="Times New Roman"/>
                  <w:color w:val="0000FF"/>
                  <w:u w:val="single"/>
                </w:rPr>
                <w:t>ab</w:t>
              </w:r>
              <w:r w:rsidRPr="00C47C72">
                <w:rPr>
                  <w:rFonts w:ascii="Times New Roman" w:hAnsi="Times New Roman"/>
                  <w:color w:val="0000FF"/>
                  <w:u w:val="single"/>
                  <w:lang w:val="ru-RU"/>
                </w:rPr>
                <w:t>0502</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33</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Перемены в повседневной жизни в 1953 – 1964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/401</w:t>
              </w:r>
              <w:r>
                <w:rPr>
                  <w:rFonts w:ascii="Times New Roman" w:hAnsi="Times New Roman"/>
                  <w:color w:val="0000FF"/>
                  <w:u w:val="single"/>
                </w:rPr>
                <w:t>fd</w:t>
              </w:r>
              <w:r w:rsidRPr="00C47C72">
                <w:rPr>
                  <w:rFonts w:ascii="Times New Roman" w:hAnsi="Times New Roman"/>
                  <w:color w:val="0000FF"/>
                  <w:u w:val="single"/>
                  <w:lang w:val="ru-RU"/>
                </w:rPr>
                <w:t>019</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34</w:t>
            </w:r>
          </w:p>
        </w:tc>
        <w:tc>
          <w:tcPr>
            <w:tcW w:w="2992" w:type="dxa"/>
            <w:tcMar>
              <w:top w:w="50" w:type="dxa"/>
              <w:left w:w="100" w:type="dxa"/>
            </w:tcMar>
            <w:vAlign w:val="center"/>
          </w:tcPr>
          <w:p w:rsidR="00F74D99" w:rsidRDefault="00397EA3">
            <w:pPr>
              <w:spacing w:after="0"/>
              <w:ind w:left="135"/>
            </w:pPr>
            <w:r>
              <w:rPr>
                <w:rFonts w:ascii="Times New Roman" w:hAnsi="Times New Roman"/>
                <w:color w:val="000000"/>
                <w:sz w:val="24"/>
              </w:rPr>
              <w:t>Внешняя политика в 1953 – 1964 гг.</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/9945020</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w:t>
              </w:r>
              <w:r w:rsidRPr="00C47C72">
                <w:rPr>
                  <w:rFonts w:ascii="Times New Roman" w:hAnsi="Times New Roman"/>
                  <w:color w:val="0000FF"/>
                  <w:u w:val="single"/>
                  <w:lang w:val="ru-RU"/>
                </w:rPr>
                <w:t>22377</w:t>
              </w:r>
              <w:r>
                <w:rPr>
                  <w:rFonts w:ascii="Times New Roman" w:hAnsi="Times New Roman"/>
                  <w:color w:val="0000FF"/>
                  <w:u w:val="single"/>
                </w:rPr>
                <w:t>a</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36</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Политическое развитие СССР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w:t>
              </w:r>
              <w:r w:rsidRPr="00C47C72">
                <w:rPr>
                  <w:rFonts w:ascii="Times New Roman" w:hAnsi="Times New Roman"/>
                  <w:color w:val="0000FF"/>
                  <w:u w:val="single"/>
                  <w:lang w:val="ru-RU"/>
                </w:rPr>
                <w:t>1</w:t>
              </w:r>
              <w:r>
                <w:rPr>
                  <w:rFonts w:ascii="Times New Roman" w:hAnsi="Times New Roman"/>
                  <w:color w:val="0000FF"/>
                  <w:u w:val="single"/>
                </w:rPr>
                <w:t>c</w:t>
              </w:r>
              <w:r w:rsidRPr="00C47C72">
                <w:rPr>
                  <w:rFonts w:ascii="Times New Roman" w:hAnsi="Times New Roman"/>
                  <w:color w:val="0000FF"/>
                  <w:u w:val="single"/>
                  <w:lang w:val="ru-RU"/>
                </w:rPr>
                <w:t>18452</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37</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Социально-экономическое развитие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w:t>
              </w:r>
              <w:r>
                <w:rPr>
                  <w:rFonts w:ascii="Times New Roman" w:hAnsi="Times New Roman"/>
                  <w:color w:val="0000FF"/>
                  <w:u w:val="single"/>
                </w:rPr>
                <w:t>b</w:t>
              </w:r>
              <w:r w:rsidRPr="00C47C72">
                <w:rPr>
                  <w:rFonts w:ascii="Times New Roman" w:hAnsi="Times New Roman"/>
                  <w:color w:val="0000FF"/>
                  <w:u w:val="single"/>
                  <w:lang w:val="ru-RU"/>
                </w:rPr>
                <w:t>90</w:t>
              </w:r>
              <w:r>
                <w:rPr>
                  <w:rFonts w:ascii="Times New Roman" w:hAnsi="Times New Roman"/>
                  <w:color w:val="0000FF"/>
                  <w:u w:val="single"/>
                </w:rPr>
                <w:t>b</w:t>
              </w:r>
              <w:r w:rsidRPr="00C47C72">
                <w:rPr>
                  <w:rFonts w:ascii="Times New Roman" w:hAnsi="Times New Roman"/>
                  <w:color w:val="0000FF"/>
                  <w:u w:val="single"/>
                  <w:lang w:val="ru-RU"/>
                </w:rPr>
                <w:t>13</w:t>
              </w:r>
              <w:r>
                <w:rPr>
                  <w:rFonts w:ascii="Times New Roman" w:hAnsi="Times New Roman"/>
                  <w:color w:val="0000FF"/>
                  <w:u w:val="single"/>
                </w:rPr>
                <w:t>c</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38</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Развитие науки, образование, здравоохранения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/2683253</w:t>
              </w:r>
              <w:r>
                <w:rPr>
                  <w:rFonts w:ascii="Times New Roman" w:hAnsi="Times New Roman"/>
                  <w:color w:val="0000FF"/>
                  <w:u w:val="single"/>
                </w:rPr>
                <w:t>f</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39</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Идеология и культура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/4745856</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40</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Повседневная жизнь советского общества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ee</w:t>
              </w:r>
              <w:r w:rsidRPr="00C47C72">
                <w:rPr>
                  <w:rFonts w:ascii="Times New Roman" w:hAnsi="Times New Roman"/>
                  <w:color w:val="0000FF"/>
                  <w:u w:val="single"/>
                  <w:lang w:val="ru-RU"/>
                </w:rPr>
                <w:t>81</w:t>
              </w:r>
              <w:r>
                <w:rPr>
                  <w:rFonts w:ascii="Times New Roman" w:hAnsi="Times New Roman"/>
                  <w:color w:val="0000FF"/>
                  <w:u w:val="single"/>
                </w:rPr>
                <w:t>d</w:t>
              </w:r>
              <w:r w:rsidRPr="00C47C72">
                <w:rPr>
                  <w:rFonts w:ascii="Times New Roman" w:hAnsi="Times New Roman"/>
                  <w:color w:val="0000FF"/>
                  <w:u w:val="single"/>
                  <w:lang w:val="ru-RU"/>
                </w:rPr>
                <w:t>896</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Национальная политика и национальные движения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/887</w:t>
              </w:r>
              <w:r>
                <w:rPr>
                  <w:rFonts w:ascii="Times New Roman" w:hAnsi="Times New Roman"/>
                  <w:color w:val="0000FF"/>
                  <w:u w:val="single"/>
                </w:rPr>
                <w:t>e</w:t>
              </w:r>
              <w:r w:rsidRPr="00C47C72">
                <w:rPr>
                  <w:rFonts w:ascii="Times New Roman" w:hAnsi="Times New Roman"/>
                  <w:color w:val="0000FF"/>
                  <w:u w:val="single"/>
                  <w:lang w:val="ru-RU"/>
                </w:rPr>
                <w:t>20</w:t>
              </w:r>
              <w:r>
                <w:rPr>
                  <w:rFonts w:ascii="Times New Roman" w:hAnsi="Times New Roman"/>
                  <w:color w:val="0000FF"/>
                  <w:u w:val="single"/>
                </w:rPr>
                <w:t>c</w:t>
              </w:r>
              <w:r w:rsidRPr="00C47C72">
                <w:rPr>
                  <w:rFonts w:ascii="Times New Roman" w:hAnsi="Times New Roman"/>
                  <w:color w:val="0000FF"/>
                  <w:u w:val="single"/>
                  <w:lang w:val="ru-RU"/>
                </w:rPr>
                <w:t>5</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42</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Внешняя политика СССР в 1964 - 1985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e</w:t>
              </w:r>
              <w:r w:rsidRPr="00C47C72">
                <w:rPr>
                  <w:rFonts w:ascii="Times New Roman" w:hAnsi="Times New Roman"/>
                  <w:color w:val="0000FF"/>
                  <w:u w:val="single"/>
                  <w:lang w:val="ru-RU"/>
                </w:rPr>
                <w:t>816</w:t>
              </w:r>
              <w:r>
                <w:rPr>
                  <w:rFonts w:ascii="Times New Roman" w:hAnsi="Times New Roman"/>
                  <w:color w:val="0000FF"/>
                  <w:u w:val="single"/>
                </w:rPr>
                <w:t>bdfa</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43</w:t>
            </w:r>
          </w:p>
        </w:tc>
        <w:tc>
          <w:tcPr>
            <w:tcW w:w="2992"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afaacb</w:t>
              </w:r>
              <w:r w:rsidRPr="00C47C72">
                <w:rPr>
                  <w:rFonts w:ascii="Times New Roman" w:hAnsi="Times New Roman"/>
                  <w:color w:val="0000FF"/>
                  <w:u w:val="single"/>
                  <w:lang w:val="ru-RU"/>
                </w:rPr>
                <w:t>3</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Социально-экономическое развитие СССР в 1985 – 1991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/7</w:t>
              </w:r>
              <w:r>
                <w:rPr>
                  <w:rFonts w:ascii="Times New Roman" w:hAnsi="Times New Roman"/>
                  <w:color w:val="0000FF"/>
                  <w:u w:val="single"/>
                </w:rPr>
                <w:t>f</w:t>
              </w:r>
              <w:r w:rsidRPr="00C47C72">
                <w:rPr>
                  <w:rFonts w:ascii="Times New Roman" w:hAnsi="Times New Roman"/>
                  <w:color w:val="0000FF"/>
                  <w:u w:val="single"/>
                  <w:lang w:val="ru-RU"/>
                </w:rPr>
                <w:t>706</w:t>
              </w:r>
              <w:r>
                <w:rPr>
                  <w:rFonts w:ascii="Times New Roman" w:hAnsi="Times New Roman"/>
                  <w:color w:val="0000FF"/>
                  <w:u w:val="single"/>
                </w:rPr>
                <w:t>b</w:t>
              </w:r>
              <w:r w:rsidRPr="00C47C72">
                <w:rPr>
                  <w:rFonts w:ascii="Times New Roman" w:hAnsi="Times New Roman"/>
                  <w:color w:val="0000FF"/>
                  <w:u w:val="single"/>
                  <w:lang w:val="ru-RU"/>
                </w:rPr>
                <w:t>5</w:t>
              </w:r>
              <w:r>
                <w:rPr>
                  <w:rFonts w:ascii="Times New Roman" w:hAnsi="Times New Roman"/>
                  <w:color w:val="0000FF"/>
                  <w:u w:val="single"/>
                </w:rPr>
                <w:t>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Перемены в духовной сфере в годы перестройки.</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w:t>
              </w:r>
              <w:r>
                <w:rPr>
                  <w:rFonts w:ascii="Times New Roman" w:hAnsi="Times New Roman"/>
                  <w:color w:val="0000FF"/>
                  <w:u w:val="single"/>
                </w:rPr>
                <w:t>f</w:t>
              </w:r>
              <w:r w:rsidRPr="00C47C72">
                <w:rPr>
                  <w:rFonts w:ascii="Times New Roman" w:hAnsi="Times New Roman"/>
                  <w:color w:val="0000FF"/>
                  <w:u w:val="single"/>
                  <w:lang w:val="ru-RU"/>
                </w:rPr>
                <w:t>3</w:t>
              </w:r>
              <w:r>
                <w:rPr>
                  <w:rFonts w:ascii="Times New Roman" w:hAnsi="Times New Roman"/>
                  <w:color w:val="0000FF"/>
                  <w:u w:val="single"/>
                </w:rPr>
                <w:t>f</w:t>
              </w:r>
              <w:r w:rsidRPr="00C47C72">
                <w:rPr>
                  <w:rFonts w:ascii="Times New Roman" w:hAnsi="Times New Roman"/>
                  <w:color w:val="0000FF"/>
                  <w:u w:val="single"/>
                  <w:lang w:val="ru-RU"/>
                </w:rPr>
                <w:t>81</w:t>
              </w:r>
              <w:r>
                <w:rPr>
                  <w:rFonts w:ascii="Times New Roman" w:hAnsi="Times New Roman"/>
                  <w:color w:val="0000FF"/>
                  <w:u w:val="single"/>
                </w:rPr>
                <w:t>a</w:t>
              </w:r>
              <w:r w:rsidRPr="00C47C72">
                <w:rPr>
                  <w:rFonts w:ascii="Times New Roman" w:hAnsi="Times New Roman"/>
                  <w:color w:val="0000FF"/>
                  <w:u w:val="single"/>
                  <w:lang w:val="ru-RU"/>
                </w:rPr>
                <w:t>7</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46</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Реформа политической системы СССР и её итоги.</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ab</w:t>
              </w:r>
              <w:r w:rsidRPr="00C47C72">
                <w:rPr>
                  <w:rFonts w:ascii="Times New Roman" w:hAnsi="Times New Roman"/>
                  <w:color w:val="0000FF"/>
                  <w:u w:val="single"/>
                  <w:lang w:val="ru-RU"/>
                </w:rPr>
                <w:t>8</w:t>
              </w:r>
              <w:r>
                <w:rPr>
                  <w:rFonts w:ascii="Times New Roman" w:hAnsi="Times New Roman"/>
                  <w:color w:val="0000FF"/>
                  <w:u w:val="single"/>
                </w:rPr>
                <w:t>dc</w:t>
              </w:r>
              <w:r w:rsidRPr="00C47C72">
                <w:rPr>
                  <w:rFonts w:ascii="Times New Roman" w:hAnsi="Times New Roman"/>
                  <w:color w:val="0000FF"/>
                  <w:u w:val="single"/>
                  <w:lang w:val="ru-RU"/>
                </w:rPr>
                <w:t>9</w:t>
              </w:r>
              <w:r>
                <w:rPr>
                  <w:rFonts w:ascii="Times New Roman" w:hAnsi="Times New Roman"/>
                  <w:color w:val="0000FF"/>
                  <w:u w:val="single"/>
                </w:rPr>
                <w:t>ab</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47</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Новое политическое мышление и перемены во внешней политике.</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w:t>
              </w:r>
              <w:r>
                <w:rPr>
                  <w:rFonts w:ascii="Times New Roman" w:hAnsi="Times New Roman"/>
                  <w:color w:val="0000FF"/>
                  <w:u w:val="single"/>
                </w:rPr>
                <w:t>bd</w:t>
              </w:r>
              <w:r w:rsidRPr="00C47C72">
                <w:rPr>
                  <w:rFonts w:ascii="Times New Roman" w:hAnsi="Times New Roman"/>
                  <w:color w:val="0000FF"/>
                  <w:u w:val="single"/>
                  <w:lang w:val="ru-RU"/>
                </w:rPr>
                <w:t>52</w:t>
              </w:r>
              <w:r>
                <w:rPr>
                  <w:rFonts w:ascii="Times New Roman" w:hAnsi="Times New Roman"/>
                  <w:color w:val="0000FF"/>
                  <w:u w:val="single"/>
                </w:rPr>
                <w:t>e</w:t>
              </w:r>
              <w:r w:rsidRPr="00C47C72">
                <w:rPr>
                  <w:rFonts w:ascii="Times New Roman" w:hAnsi="Times New Roman"/>
                  <w:color w:val="0000FF"/>
                  <w:u w:val="single"/>
                  <w:lang w:val="ru-RU"/>
                </w:rPr>
                <w:t>1</w:t>
              </w:r>
              <w:r>
                <w:rPr>
                  <w:rFonts w:ascii="Times New Roman" w:hAnsi="Times New Roman"/>
                  <w:color w:val="0000FF"/>
                  <w:u w:val="single"/>
                </w:rPr>
                <w:t>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48</w:t>
            </w:r>
          </w:p>
        </w:tc>
        <w:tc>
          <w:tcPr>
            <w:tcW w:w="2992"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w:t>
              </w:r>
              <w:r>
                <w:rPr>
                  <w:rFonts w:ascii="Times New Roman" w:hAnsi="Times New Roman"/>
                  <w:color w:val="0000FF"/>
                  <w:u w:val="single"/>
                </w:rPr>
                <w:t>eb</w:t>
              </w:r>
              <w:r w:rsidRPr="00C47C72">
                <w:rPr>
                  <w:rFonts w:ascii="Times New Roman" w:hAnsi="Times New Roman"/>
                  <w:color w:val="0000FF"/>
                  <w:u w:val="single"/>
                  <w:lang w:val="ru-RU"/>
                </w:rPr>
                <w:t>1</w:t>
              </w:r>
              <w:r>
                <w:rPr>
                  <w:rFonts w:ascii="Times New Roman" w:hAnsi="Times New Roman"/>
                  <w:color w:val="0000FF"/>
                  <w:u w:val="single"/>
                </w:rPr>
                <w:t>ace</w:t>
              </w:r>
              <w:r w:rsidRPr="00C47C72">
                <w:rPr>
                  <w:rFonts w:ascii="Times New Roman" w:hAnsi="Times New Roman"/>
                  <w:color w:val="0000FF"/>
                  <w:u w:val="single"/>
                  <w:lang w:val="ru-RU"/>
                </w:rPr>
                <w:t>4</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49</w:t>
            </w:r>
          </w:p>
        </w:tc>
        <w:tc>
          <w:tcPr>
            <w:tcW w:w="2992"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1945 – 1991 гг.</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/62</w:t>
              </w:r>
              <w:r>
                <w:rPr>
                  <w:rFonts w:ascii="Times New Roman" w:hAnsi="Times New Roman"/>
                  <w:color w:val="0000FF"/>
                  <w:u w:val="single"/>
                </w:rPr>
                <w:t>a</w:t>
              </w:r>
              <w:r w:rsidRPr="00C47C72">
                <w:rPr>
                  <w:rFonts w:ascii="Times New Roman" w:hAnsi="Times New Roman"/>
                  <w:color w:val="0000FF"/>
                  <w:u w:val="single"/>
                  <w:lang w:val="ru-RU"/>
                </w:rPr>
                <w:t>514</w:t>
              </w:r>
              <w:r>
                <w:rPr>
                  <w:rFonts w:ascii="Times New Roman" w:hAnsi="Times New Roman"/>
                  <w:color w:val="0000FF"/>
                  <w:u w:val="single"/>
                </w:rPr>
                <w:t>df</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50</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теме «СССР в 1964 – 1991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/995</w:t>
              </w:r>
              <w:r>
                <w:rPr>
                  <w:rFonts w:ascii="Times New Roman" w:hAnsi="Times New Roman"/>
                  <w:color w:val="0000FF"/>
                  <w:u w:val="single"/>
                </w:rPr>
                <w:t>db</w:t>
              </w:r>
              <w:r w:rsidRPr="00C47C72">
                <w:rPr>
                  <w:rFonts w:ascii="Times New Roman" w:hAnsi="Times New Roman"/>
                  <w:color w:val="0000FF"/>
                  <w:u w:val="single"/>
                  <w:lang w:val="ru-RU"/>
                </w:rPr>
                <w:t>6</w:t>
              </w:r>
              <w:r>
                <w:rPr>
                  <w:rFonts w:ascii="Times New Roman" w:hAnsi="Times New Roman"/>
                  <w:color w:val="0000FF"/>
                  <w:u w:val="single"/>
                </w:rPr>
                <w:t>d</w:t>
              </w:r>
              <w:r w:rsidRPr="00C47C72">
                <w:rPr>
                  <w:rFonts w:ascii="Times New Roman" w:hAnsi="Times New Roman"/>
                  <w:color w:val="0000FF"/>
                  <w:u w:val="single"/>
                  <w:lang w:val="ru-RU"/>
                </w:rPr>
                <w:t>4</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Российская экономика в условиях рынка</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/12</w:t>
              </w:r>
              <w:r>
                <w:rPr>
                  <w:rFonts w:ascii="Times New Roman" w:hAnsi="Times New Roman"/>
                  <w:color w:val="0000FF"/>
                  <w:u w:val="single"/>
                </w:rPr>
                <w:t>afee</w:t>
              </w:r>
              <w:r w:rsidRPr="00C47C72">
                <w:rPr>
                  <w:rFonts w:ascii="Times New Roman" w:hAnsi="Times New Roman"/>
                  <w:color w:val="0000FF"/>
                  <w:u w:val="single"/>
                  <w:lang w:val="ru-RU"/>
                </w:rPr>
                <w:t>64</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52</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Политическое развитие Российской Федерации в 1990-е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ca</w:t>
              </w:r>
              <w:r w:rsidRPr="00C47C72">
                <w:rPr>
                  <w:rFonts w:ascii="Times New Roman" w:hAnsi="Times New Roman"/>
                  <w:color w:val="0000FF"/>
                  <w:u w:val="single"/>
                  <w:lang w:val="ru-RU"/>
                </w:rPr>
                <w:t>89</w:t>
              </w:r>
              <w:r>
                <w:rPr>
                  <w:rFonts w:ascii="Times New Roman" w:hAnsi="Times New Roman"/>
                  <w:color w:val="0000FF"/>
                  <w:u w:val="single"/>
                </w:rPr>
                <w:t>e</w:t>
              </w:r>
              <w:r w:rsidRPr="00C47C72">
                <w:rPr>
                  <w:rFonts w:ascii="Times New Roman" w:hAnsi="Times New Roman"/>
                  <w:color w:val="0000FF"/>
                  <w:u w:val="single"/>
                  <w:lang w:val="ru-RU"/>
                </w:rPr>
                <w:t>397</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53</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Межнациональные отношения и национальная политика в 1990-е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w:t>
              </w:r>
              <w:r>
                <w:rPr>
                  <w:rFonts w:ascii="Times New Roman" w:hAnsi="Times New Roman"/>
                  <w:color w:val="0000FF"/>
                  <w:u w:val="single"/>
                </w:rPr>
                <w:t>f</w:t>
              </w:r>
              <w:r w:rsidRPr="00C47C72">
                <w:rPr>
                  <w:rFonts w:ascii="Times New Roman" w:hAnsi="Times New Roman"/>
                  <w:color w:val="0000FF"/>
                  <w:u w:val="single"/>
                  <w:lang w:val="ru-RU"/>
                </w:rPr>
                <w:t>721</w:t>
              </w:r>
              <w:r>
                <w:rPr>
                  <w:rFonts w:ascii="Times New Roman" w:hAnsi="Times New Roman"/>
                  <w:color w:val="0000FF"/>
                  <w:u w:val="single"/>
                </w:rPr>
                <w:t>f</w:t>
              </w:r>
              <w:r w:rsidRPr="00C47C72">
                <w:rPr>
                  <w:rFonts w:ascii="Times New Roman" w:hAnsi="Times New Roman"/>
                  <w:color w:val="0000FF"/>
                  <w:u w:val="single"/>
                  <w:lang w:val="ru-RU"/>
                </w:rPr>
                <w:t>84</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54</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Повседневная жизнь в 1990-е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/1271863</w:t>
              </w:r>
              <w:r>
                <w:rPr>
                  <w:rFonts w:ascii="Times New Roman" w:hAnsi="Times New Roman"/>
                  <w:color w:val="0000FF"/>
                  <w:u w:val="single"/>
                </w:rPr>
                <w:t>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Россия и мир. Внешняя политика Российской Федерации в 1990-е </w:t>
            </w:r>
            <w:r w:rsidRPr="00C47C72">
              <w:rPr>
                <w:rFonts w:ascii="Times New Roman" w:hAnsi="Times New Roman"/>
                <w:color w:val="000000"/>
                <w:sz w:val="24"/>
                <w:lang w:val="ru-RU"/>
              </w:rPr>
              <w:lastRenderedPageBreak/>
              <w:t>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/2</w:t>
              </w:r>
              <w:r>
                <w:rPr>
                  <w:rFonts w:ascii="Times New Roman" w:hAnsi="Times New Roman"/>
                  <w:color w:val="0000FF"/>
                  <w:u w:val="single"/>
                </w:rPr>
                <w:t>a</w:t>
              </w:r>
              <w:r w:rsidRPr="00C47C72">
                <w:rPr>
                  <w:rFonts w:ascii="Times New Roman" w:hAnsi="Times New Roman"/>
                  <w:color w:val="0000FF"/>
                  <w:u w:val="single"/>
                  <w:lang w:val="ru-RU"/>
                </w:rPr>
                <w:t>452</w:t>
              </w:r>
              <w:r>
                <w:rPr>
                  <w:rFonts w:ascii="Times New Roman" w:hAnsi="Times New Roman"/>
                  <w:color w:val="0000FF"/>
                  <w:u w:val="single"/>
                </w:rPr>
                <w:t>b</w:t>
              </w:r>
              <w:r w:rsidRPr="00C47C72">
                <w:rPr>
                  <w:rFonts w:ascii="Times New Roman" w:hAnsi="Times New Roman"/>
                  <w:color w:val="0000FF"/>
                  <w:u w:val="single"/>
                  <w:lang w:val="ru-RU"/>
                </w:rPr>
                <w:t>05</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C47C72">
              <w:rPr>
                <w:rFonts w:ascii="Times New Roman" w:hAnsi="Times New Roman"/>
                <w:color w:val="000000"/>
                <w:sz w:val="24"/>
                <w:lang w:val="ru-RU"/>
              </w:rPr>
              <w:t xml:space="preserve"> в.</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b</w:t>
              </w:r>
              <w:r w:rsidRPr="00C47C72">
                <w:rPr>
                  <w:rFonts w:ascii="Times New Roman" w:hAnsi="Times New Roman"/>
                  <w:color w:val="0000FF"/>
                  <w:u w:val="single"/>
                  <w:lang w:val="ru-RU"/>
                </w:rPr>
                <w:t>0</w:t>
              </w:r>
              <w:r>
                <w:rPr>
                  <w:rFonts w:ascii="Times New Roman" w:hAnsi="Times New Roman"/>
                  <w:color w:val="0000FF"/>
                  <w:u w:val="single"/>
                </w:rPr>
                <w:t>d</w:t>
              </w:r>
              <w:r w:rsidRPr="00C47C72">
                <w:rPr>
                  <w:rFonts w:ascii="Times New Roman" w:hAnsi="Times New Roman"/>
                  <w:color w:val="0000FF"/>
                  <w:u w:val="single"/>
                  <w:lang w:val="ru-RU"/>
                </w:rPr>
                <w:t>19</w:t>
              </w:r>
              <w:r>
                <w:rPr>
                  <w:rFonts w:ascii="Times New Roman" w:hAnsi="Times New Roman"/>
                  <w:color w:val="0000FF"/>
                  <w:u w:val="single"/>
                </w:rPr>
                <w:t>c</w:t>
              </w:r>
              <w:r w:rsidRPr="00C47C72">
                <w:rPr>
                  <w:rFonts w:ascii="Times New Roman" w:hAnsi="Times New Roman"/>
                  <w:color w:val="0000FF"/>
                  <w:u w:val="single"/>
                  <w:lang w:val="ru-RU"/>
                </w:rPr>
                <w:t>6</w:t>
              </w:r>
              <w:r>
                <w:rPr>
                  <w:rFonts w:ascii="Times New Roman" w:hAnsi="Times New Roman"/>
                  <w:color w:val="0000FF"/>
                  <w:u w:val="single"/>
                </w:rPr>
                <w:t>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57</w:t>
            </w:r>
          </w:p>
        </w:tc>
        <w:tc>
          <w:tcPr>
            <w:tcW w:w="2992" w:type="dxa"/>
            <w:tcMar>
              <w:top w:w="50" w:type="dxa"/>
              <w:left w:w="100" w:type="dxa"/>
            </w:tcMar>
            <w:vAlign w:val="center"/>
          </w:tcPr>
          <w:p w:rsidR="00F74D99" w:rsidRDefault="00397EA3">
            <w:pPr>
              <w:spacing w:after="0"/>
              <w:ind w:left="135"/>
            </w:pPr>
            <w:r>
              <w:rPr>
                <w:rFonts w:ascii="Times New Roman" w:hAnsi="Times New Roman"/>
                <w:color w:val="000000"/>
                <w:sz w:val="24"/>
              </w:rPr>
              <w:t>Россия в 2008 – 2011 гг.</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/57</w:t>
              </w:r>
              <w:r>
                <w:rPr>
                  <w:rFonts w:ascii="Times New Roman" w:hAnsi="Times New Roman"/>
                  <w:color w:val="0000FF"/>
                  <w:u w:val="single"/>
                </w:rPr>
                <w:t>d</w:t>
              </w:r>
              <w:r w:rsidRPr="00C47C72">
                <w:rPr>
                  <w:rFonts w:ascii="Times New Roman" w:hAnsi="Times New Roman"/>
                  <w:color w:val="0000FF"/>
                  <w:u w:val="single"/>
                  <w:lang w:val="ru-RU"/>
                </w:rPr>
                <w:t>6</w:t>
              </w:r>
              <w:r>
                <w:rPr>
                  <w:rFonts w:ascii="Times New Roman" w:hAnsi="Times New Roman"/>
                  <w:color w:val="0000FF"/>
                  <w:u w:val="single"/>
                </w:rPr>
                <w:t>b</w:t>
              </w:r>
              <w:r w:rsidRPr="00C47C72">
                <w:rPr>
                  <w:rFonts w:ascii="Times New Roman" w:hAnsi="Times New Roman"/>
                  <w:color w:val="0000FF"/>
                  <w:u w:val="single"/>
                  <w:lang w:val="ru-RU"/>
                </w:rPr>
                <w:t>846</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58</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C47C72">
              <w:rPr>
                <w:rFonts w:ascii="Times New Roman" w:hAnsi="Times New Roman"/>
                <w:color w:val="000000"/>
                <w:sz w:val="24"/>
                <w:lang w:val="ru-RU"/>
              </w:rPr>
              <w:t xml:space="preserve"> в. Приоритетные национальные проекты.</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/9</w:t>
              </w:r>
              <w:r>
                <w:rPr>
                  <w:rFonts w:ascii="Times New Roman" w:hAnsi="Times New Roman"/>
                  <w:color w:val="0000FF"/>
                  <w:u w:val="single"/>
                </w:rPr>
                <w:t>db</w:t>
              </w:r>
              <w:r w:rsidRPr="00C47C72">
                <w:rPr>
                  <w:rFonts w:ascii="Times New Roman" w:hAnsi="Times New Roman"/>
                  <w:color w:val="0000FF"/>
                  <w:u w:val="single"/>
                  <w:lang w:val="ru-RU"/>
                </w:rPr>
                <w:t>73</w:t>
              </w:r>
              <w:r>
                <w:rPr>
                  <w:rFonts w:ascii="Times New Roman" w:hAnsi="Times New Roman"/>
                  <w:color w:val="0000FF"/>
                  <w:u w:val="single"/>
                </w:rPr>
                <w:t>a</w:t>
              </w:r>
              <w:r w:rsidRPr="00C47C72">
                <w:rPr>
                  <w:rFonts w:ascii="Times New Roman" w:hAnsi="Times New Roman"/>
                  <w:color w:val="0000FF"/>
                  <w:u w:val="single"/>
                  <w:lang w:val="ru-RU"/>
                </w:rPr>
                <w:t>81</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59</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w:t>
              </w:r>
              <w:r>
                <w:rPr>
                  <w:rFonts w:ascii="Times New Roman" w:hAnsi="Times New Roman"/>
                  <w:color w:val="0000FF"/>
                  <w:u w:val="single"/>
                </w:rPr>
                <w:t>ab</w:t>
              </w:r>
              <w:r w:rsidRPr="00C47C72">
                <w:rPr>
                  <w:rFonts w:ascii="Times New Roman" w:hAnsi="Times New Roman"/>
                  <w:color w:val="0000FF"/>
                  <w:u w:val="single"/>
                  <w:lang w:val="ru-RU"/>
                </w:rPr>
                <w:t>72</w:t>
              </w:r>
              <w:r>
                <w:rPr>
                  <w:rFonts w:ascii="Times New Roman" w:hAnsi="Times New Roman"/>
                  <w:color w:val="0000FF"/>
                  <w:u w:val="single"/>
                </w:rPr>
                <w:t>a</w:t>
              </w:r>
              <w:r w:rsidRPr="00C47C72">
                <w:rPr>
                  <w:rFonts w:ascii="Times New Roman" w:hAnsi="Times New Roman"/>
                  <w:color w:val="0000FF"/>
                  <w:u w:val="single"/>
                  <w:lang w:val="ru-RU"/>
                </w:rPr>
                <w:t>9</w:t>
              </w:r>
              <w:r>
                <w:rPr>
                  <w:rFonts w:ascii="Times New Roman" w:hAnsi="Times New Roman"/>
                  <w:color w:val="0000FF"/>
                  <w:u w:val="single"/>
                </w:rPr>
                <w:t>d</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60</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/641</w:t>
              </w:r>
              <w:r>
                <w:rPr>
                  <w:rFonts w:ascii="Times New Roman" w:hAnsi="Times New Roman"/>
                  <w:color w:val="0000FF"/>
                  <w:u w:val="single"/>
                </w:rPr>
                <w:t>e</w:t>
              </w:r>
              <w:r w:rsidRPr="00C47C72">
                <w:rPr>
                  <w:rFonts w:ascii="Times New Roman" w:hAnsi="Times New Roman"/>
                  <w:color w:val="0000FF"/>
                  <w:u w:val="single"/>
                  <w:lang w:val="ru-RU"/>
                </w:rPr>
                <w:t>2</w:t>
              </w:r>
              <w:r>
                <w:rPr>
                  <w:rFonts w:ascii="Times New Roman" w:hAnsi="Times New Roman"/>
                  <w:color w:val="0000FF"/>
                  <w:u w:val="single"/>
                </w:rPr>
                <w:t>b</w:t>
              </w:r>
              <w:r w:rsidRPr="00C47C72">
                <w:rPr>
                  <w:rFonts w:ascii="Times New Roman" w:hAnsi="Times New Roman"/>
                  <w:color w:val="0000FF"/>
                  <w:u w:val="single"/>
                  <w:lang w:val="ru-RU"/>
                </w:rPr>
                <w:t>99</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61</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47C72">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/5</w:t>
              </w:r>
              <w:r>
                <w:rPr>
                  <w:rFonts w:ascii="Times New Roman" w:hAnsi="Times New Roman"/>
                  <w:color w:val="0000FF"/>
                  <w:u w:val="single"/>
                </w:rPr>
                <w:t>aaf</w:t>
              </w:r>
              <w:r w:rsidRPr="00C47C72">
                <w:rPr>
                  <w:rFonts w:ascii="Times New Roman" w:hAnsi="Times New Roman"/>
                  <w:color w:val="0000FF"/>
                  <w:u w:val="single"/>
                  <w:lang w:val="ru-RU"/>
                </w:rPr>
                <w:t>2</w:t>
              </w:r>
              <w:r>
                <w:rPr>
                  <w:rFonts w:ascii="Times New Roman" w:hAnsi="Times New Roman"/>
                  <w:color w:val="0000FF"/>
                  <w:u w:val="single"/>
                </w:rPr>
                <w:t>c</w:t>
              </w:r>
              <w:r w:rsidRPr="00C47C72">
                <w:rPr>
                  <w:rFonts w:ascii="Times New Roman" w:hAnsi="Times New Roman"/>
                  <w:color w:val="0000FF"/>
                  <w:u w:val="single"/>
                  <w:lang w:val="ru-RU"/>
                </w:rPr>
                <w:t>2</w:t>
              </w:r>
              <w:r>
                <w:rPr>
                  <w:rFonts w:ascii="Times New Roman" w:hAnsi="Times New Roman"/>
                  <w:color w:val="0000FF"/>
                  <w:u w:val="single"/>
                </w:rPr>
                <w:t>c</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62</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47C72">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/8</w:t>
              </w:r>
              <w:r>
                <w:rPr>
                  <w:rFonts w:ascii="Times New Roman" w:hAnsi="Times New Roman"/>
                  <w:color w:val="0000FF"/>
                  <w:u w:val="single"/>
                </w:rPr>
                <w:t>c</w:t>
              </w:r>
              <w:r w:rsidRPr="00C47C72">
                <w:rPr>
                  <w:rFonts w:ascii="Times New Roman" w:hAnsi="Times New Roman"/>
                  <w:color w:val="0000FF"/>
                  <w:u w:val="single"/>
                  <w:lang w:val="ru-RU"/>
                </w:rPr>
                <w:t>79855</w:t>
              </w:r>
              <w:r>
                <w:rPr>
                  <w:rFonts w:ascii="Times New Roman" w:hAnsi="Times New Roman"/>
                  <w:color w:val="0000FF"/>
                  <w:u w:val="single"/>
                </w:rPr>
                <w:t>f</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63</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Россия в 2012 – начале 2020-х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/24</w:t>
              </w:r>
              <w:r>
                <w:rPr>
                  <w:rFonts w:ascii="Times New Roman" w:hAnsi="Times New Roman"/>
                  <w:color w:val="0000FF"/>
                  <w:u w:val="single"/>
                </w:rPr>
                <w:t>caceec</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64</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/0</w:t>
              </w:r>
              <w:r>
                <w:rPr>
                  <w:rFonts w:ascii="Times New Roman" w:hAnsi="Times New Roman"/>
                  <w:color w:val="0000FF"/>
                  <w:u w:val="single"/>
                </w:rPr>
                <w:t>b</w:t>
              </w:r>
              <w:r w:rsidRPr="00C47C72">
                <w:rPr>
                  <w:rFonts w:ascii="Times New Roman" w:hAnsi="Times New Roman"/>
                  <w:color w:val="0000FF"/>
                  <w:u w:val="single"/>
                  <w:lang w:val="ru-RU"/>
                </w:rPr>
                <w:t>44777</w:t>
              </w:r>
              <w:r>
                <w:rPr>
                  <w:rFonts w:ascii="Times New Roman" w:hAnsi="Times New Roman"/>
                  <w:color w:val="0000FF"/>
                  <w:u w:val="single"/>
                </w:rPr>
                <w:t>b</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65</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fabab</w:t>
              </w:r>
              <w:r w:rsidRPr="00C47C72">
                <w:rPr>
                  <w:rFonts w:ascii="Times New Roman" w:hAnsi="Times New Roman"/>
                  <w:color w:val="0000FF"/>
                  <w:u w:val="single"/>
                  <w:lang w:val="ru-RU"/>
                </w:rPr>
                <w:t>905</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66</w:t>
            </w:r>
          </w:p>
        </w:tc>
        <w:tc>
          <w:tcPr>
            <w:tcW w:w="2992" w:type="dxa"/>
            <w:tcMar>
              <w:top w:w="50" w:type="dxa"/>
              <w:left w:w="100" w:type="dxa"/>
            </w:tcMar>
            <w:vAlign w:val="center"/>
          </w:tcPr>
          <w:p w:rsidR="00F74D99" w:rsidRDefault="00397EA3">
            <w:pPr>
              <w:spacing w:after="0"/>
              <w:ind w:left="135"/>
            </w:pPr>
            <w:r>
              <w:rPr>
                <w:rFonts w:ascii="Times New Roman" w:hAnsi="Times New Roman"/>
                <w:color w:val="000000"/>
                <w:sz w:val="24"/>
              </w:rPr>
              <w:t>Наш край в 1992 – 2022 гг.</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/6</w:t>
              </w:r>
              <w:r>
                <w:rPr>
                  <w:rFonts w:ascii="Times New Roman" w:hAnsi="Times New Roman"/>
                  <w:color w:val="0000FF"/>
                  <w:u w:val="single"/>
                </w:rPr>
                <w:t>da</w:t>
              </w:r>
              <w:r w:rsidRPr="00C47C72">
                <w:rPr>
                  <w:rFonts w:ascii="Times New Roman" w:hAnsi="Times New Roman"/>
                  <w:color w:val="0000FF"/>
                  <w:u w:val="single"/>
                  <w:lang w:val="ru-RU"/>
                </w:rPr>
                <w:t>18043</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33"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74D99" w:rsidRDefault="00F74D99">
            <w:pPr>
              <w:spacing w:after="0"/>
              <w:ind w:left="135"/>
              <w:jc w:val="center"/>
            </w:pP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w:t>
              </w:r>
              <w:r>
                <w:rPr>
                  <w:rFonts w:ascii="Times New Roman" w:hAnsi="Times New Roman"/>
                  <w:color w:val="0000FF"/>
                  <w:u w:val="single"/>
                </w:rPr>
                <w:t>d</w:t>
              </w:r>
              <w:r w:rsidRPr="00C47C72">
                <w:rPr>
                  <w:rFonts w:ascii="Times New Roman" w:hAnsi="Times New Roman"/>
                  <w:color w:val="0000FF"/>
                  <w:u w:val="single"/>
                  <w:lang w:val="ru-RU"/>
                </w:rPr>
                <w:t>4335</w:t>
              </w:r>
              <w:r>
                <w:rPr>
                  <w:rFonts w:ascii="Times New Roman" w:hAnsi="Times New Roman"/>
                  <w:color w:val="0000FF"/>
                  <w:u w:val="single"/>
                </w:rPr>
                <w:t>abe</w:t>
              </w:r>
            </w:hyperlink>
          </w:p>
        </w:tc>
      </w:tr>
      <w:tr w:rsidR="00F74D99" w:rsidRPr="00624FE9">
        <w:trPr>
          <w:trHeight w:val="144"/>
          <w:tblCellSpacing w:w="20" w:type="nil"/>
        </w:trPr>
        <w:tc>
          <w:tcPr>
            <w:tcW w:w="379" w:type="dxa"/>
            <w:tcMar>
              <w:top w:w="50" w:type="dxa"/>
              <w:left w:w="100" w:type="dxa"/>
            </w:tcMar>
            <w:vAlign w:val="center"/>
          </w:tcPr>
          <w:p w:rsidR="00F74D99" w:rsidRDefault="00397EA3">
            <w:pPr>
              <w:spacing w:after="0"/>
            </w:pPr>
            <w:r>
              <w:rPr>
                <w:rFonts w:ascii="Times New Roman" w:hAnsi="Times New Roman"/>
                <w:color w:val="000000"/>
                <w:sz w:val="24"/>
              </w:rPr>
              <w:t>68</w:t>
            </w:r>
          </w:p>
        </w:tc>
        <w:tc>
          <w:tcPr>
            <w:tcW w:w="2992" w:type="dxa"/>
            <w:tcMar>
              <w:top w:w="50" w:type="dxa"/>
              <w:left w:w="100" w:type="dxa"/>
            </w:tcMar>
            <w:vAlign w:val="center"/>
          </w:tcPr>
          <w:p w:rsidR="00F74D99" w:rsidRDefault="00397EA3">
            <w:pPr>
              <w:spacing w:after="0"/>
              <w:ind w:left="135"/>
            </w:pPr>
            <w:r w:rsidRPr="00C47C7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4D99" w:rsidRDefault="00F74D99">
            <w:pPr>
              <w:spacing w:after="0"/>
              <w:ind w:left="135"/>
              <w:jc w:val="center"/>
            </w:pPr>
          </w:p>
        </w:tc>
        <w:tc>
          <w:tcPr>
            <w:tcW w:w="1255" w:type="dxa"/>
            <w:tcMar>
              <w:top w:w="50" w:type="dxa"/>
              <w:left w:w="100" w:type="dxa"/>
            </w:tcMar>
            <w:vAlign w:val="center"/>
          </w:tcPr>
          <w:p w:rsidR="00F74D99" w:rsidRDefault="00F74D99">
            <w:pPr>
              <w:spacing w:after="0"/>
              <w:ind w:left="135"/>
            </w:pPr>
          </w:p>
        </w:tc>
        <w:tc>
          <w:tcPr>
            <w:tcW w:w="1980" w:type="dxa"/>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47C72">
                <w:rPr>
                  <w:rFonts w:ascii="Times New Roman" w:hAnsi="Times New Roman"/>
                  <w:color w:val="0000FF"/>
                  <w:u w:val="single"/>
                  <w:lang w:val="ru-RU"/>
                </w:rPr>
                <w:t>://</w:t>
              </w:r>
              <w:r>
                <w:rPr>
                  <w:rFonts w:ascii="Times New Roman" w:hAnsi="Times New Roman"/>
                  <w:color w:val="0000FF"/>
                  <w:u w:val="single"/>
                </w:rPr>
                <w:t>m</w:t>
              </w:r>
              <w:r w:rsidRPr="00C47C72">
                <w:rPr>
                  <w:rFonts w:ascii="Times New Roman" w:hAnsi="Times New Roman"/>
                  <w:color w:val="0000FF"/>
                  <w:u w:val="single"/>
                  <w:lang w:val="ru-RU"/>
                </w:rPr>
                <w:t>.</w:t>
              </w:r>
              <w:r>
                <w:rPr>
                  <w:rFonts w:ascii="Times New Roman" w:hAnsi="Times New Roman"/>
                  <w:color w:val="0000FF"/>
                  <w:u w:val="single"/>
                </w:rPr>
                <w:t>edsoo</w:t>
              </w:r>
              <w:r w:rsidRPr="00C47C72">
                <w:rPr>
                  <w:rFonts w:ascii="Times New Roman" w:hAnsi="Times New Roman"/>
                  <w:color w:val="0000FF"/>
                  <w:u w:val="single"/>
                  <w:lang w:val="ru-RU"/>
                </w:rPr>
                <w:t>.</w:t>
              </w:r>
              <w:r>
                <w:rPr>
                  <w:rFonts w:ascii="Times New Roman" w:hAnsi="Times New Roman"/>
                  <w:color w:val="0000FF"/>
                  <w:u w:val="single"/>
                </w:rPr>
                <w:t>ru</w:t>
              </w:r>
              <w:r w:rsidRPr="00C47C72">
                <w:rPr>
                  <w:rFonts w:ascii="Times New Roman" w:hAnsi="Times New Roman"/>
                  <w:color w:val="0000FF"/>
                  <w:u w:val="single"/>
                  <w:lang w:val="ru-RU"/>
                </w:rPr>
                <w:t>/474</w:t>
              </w:r>
              <w:r>
                <w:rPr>
                  <w:rFonts w:ascii="Times New Roman" w:hAnsi="Times New Roman"/>
                  <w:color w:val="0000FF"/>
                  <w:u w:val="single"/>
                </w:rPr>
                <w:t>d</w:t>
              </w:r>
              <w:r w:rsidRPr="00C47C72">
                <w:rPr>
                  <w:rFonts w:ascii="Times New Roman" w:hAnsi="Times New Roman"/>
                  <w:color w:val="0000FF"/>
                  <w:u w:val="single"/>
                  <w:lang w:val="ru-RU"/>
                </w:rPr>
                <w:t>2</w:t>
              </w:r>
              <w:r>
                <w:rPr>
                  <w:rFonts w:ascii="Times New Roman" w:hAnsi="Times New Roman"/>
                  <w:color w:val="0000FF"/>
                  <w:u w:val="single"/>
                </w:rPr>
                <w:t>bad</w:t>
              </w:r>
            </w:hyperlink>
          </w:p>
        </w:tc>
      </w:tr>
      <w:tr w:rsidR="00F74D99">
        <w:trPr>
          <w:trHeight w:val="144"/>
          <w:tblCellSpacing w:w="20" w:type="nil"/>
        </w:trPr>
        <w:tc>
          <w:tcPr>
            <w:tcW w:w="0" w:type="auto"/>
            <w:gridSpan w:val="2"/>
            <w:tcMar>
              <w:top w:w="50" w:type="dxa"/>
              <w:left w:w="100" w:type="dxa"/>
            </w:tcMar>
            <w:vAlign w:val="center"/>
          </w:tcPr>
          <w:p w:rsidR="00F74D99" w:rsidRPr="00C47C72" w:rsidRDefault="00397EA3">
            <w:pPr>
              <w:spacing w:after="0"/>
              <w:ind w:left="135"/>
              <w:rPr>
                <w:lang w:val="ru-RU"/>
              </w:rPr>
            </w:pPr>
            <w:r w:rsidRPr="00C47C72">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F74D99" w:rsidRDefault="00397EA3">
            <w:pPr>
              <w:spacing w:after="0"/>
              <w:ind w:left="135"/>
              <w:jc w:val="center"/>
            </w:pPr>
            <w:r w:rsidRPr="00C47C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F74D99" w:rsidRDefault="00397E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4D99" w:rsidRDefault="00F74D99"/>
        </w:tc>
      </w:tr>
    </w:tbl>
    <w:p w:rsidR="00F74D99" w:rsidRDefault="00F74D99">
      <w:pPr>
        <w:sectPr w:rsidR="00F74D99">
          <w:pgSz w:w="16383" w:h="11906" w:orient="landscape"/>
          <w:pgMar w:top="1134" w:right="850" w:bottom="1134" w:left="1701" w:header="720" w:footer="720" w:gutter="0"/>
          <w:cols w:space="720"/>
        </w:sectPr>
      </w:pPr>
    </w:p>
    <w:p w:rsidR="00F74D99" w:rsidRDefault="00F74D99">
      <w:pPr>
        <w:sectPr w:rsidR="00F74D99">
          <w:pgSz w:w="16383" w:h="11906" w:orient="landscape"/>
          <w:pgMar w:top="1134" w:right="850" w:bottom="1134" w:left="1701" w:header="720" w:footer="720" w:gutter="0"/>
          <w:cols w:space="720"/>
        </w:sectPr>
      </w:pPr>
    </w:p>
    <w:p w:rsidR="00F74D99" w:rsidRDefault="00397EA3">
      <w:pPr>
        <w:spacing w:after="0"/>
        <w:ind w:left="120"/>
      </w:pPr>
      <w:bookmarkStart w:id="13" w:name="block-16907644"/>
      <w:bookmarkEnd w:id="12"/>
      <w:r>
        <w:rPr>
          <w:rFonts w:ascii="Times New Roman" w:hAnsi="Times New Roman"/>
          <w:b/>
          <w:color w:val="000000"/>
          <w:sz w:val="28"/>
        </w:rPr>
        <w:lastRenderedPageBreak/>
        <w:t>УЧЕБНО-МЕТОДИЧЕСКОЕ ОБЕСПЕЧЕНИЕ ОБРАЗОВАТЕЛЬНОГО ПРОЦЕССА</w:t>
      </w:r>
    </w:p>
    <w:p w:rsidR="00F74D99" w:rsidRDefault="00397EA3">
      <w:pPr>
        <w:spacing w:after="0" w:line="480" w:lineRule="auto"/>
        <w:ind w:left="120"/>
      </w:pPr>
      <w:r>
        <w:rPr>
          <w:rFonts w:ascii="Times New Roman" w:hAnsi="Times New Roman"/>
          <w:b/>
          <w:color w:val="000000"/>
          <w:sz w:val="28"/>
        </w:rPr>
        <w:t>ОБЯЗАТЕЛЬНЫЕ УЧЕБНЫЕ МАТЕРИАЛЫ ДЛЯ УЧЕНИКА</w:t>
      </w:r>
    </w:p>
    <w:p w:rsidR="00F74D99" w:rsidRPr="00C47C72" w:rsidRDefault="00397EA3">
      <w:pPr>
        <w:spacing w:after="0" w:line="480" w:lineRule="auto"/>
        <w:ind w:left="120"/>
        <w:rPr>
          <w:lang w:val="ru-RU"/>
        </w:rPr>
      </w:pPr>
      <w:r w:rsidRPr="00C47C72">
        <w:rPr>
          <w:rFonts w:ascii="Times New Roman" w:hAnsi="Times New Roman"/>
          <w:color w:val="000000"/>
          <w:sz w:val="28"/>
          <w:lang w:val="ru-RU"/>
        </w:rPr>
        <w:t>• Мединский В. Р., Торкунов А. В. «История. История России. 1914—1945 годы. 10 класс. Базовый уровень»</w:t>
      </w:r>
      <w:r w:rsidRPr="00C47C72">
        <w:rPr>
          <w:sz w:val="28"/>
          <w:lang w:val="ru-RU"/>
        </w:rPr>
        <w:br/>
      </w:r>
      <w:bookmarkStart w:id="14" w:name="0ec03d33-8ed4-4788-81b8-0b9d9a2c1e9f"/>
      <w:r w:rsidRPr="00C47C72">
        <w:rPr>
          <w:rFonts w:ascii="Times New Roman" w:hAnsi="Times New Roman"/>
          <w:color w:val="000000"/>
          <w:sz w:val="28"/>
          <w:lang w:val="ru-RU"/>
        </w:rPr>
        <w:t xml:space="preserve"> •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bookmarkEnd w:id="14"/>
    </w:p>
    <w:p w:rsidR="00F74D99" w:rsidRPr="00C47C72" w:rsidRDefault="00F74D99">
      <w:pPr>
        <w:spacing w:after="0" w:line="480" w:lineRule="auto"/>
        <w:ind w:left="120"/>
        <w:rPr>
          <w:lang w:val="ru-RU"/>
        </w:rPr>
      </w:pPr>
    </w:p>
    <w:p w:rsidR="00F74D99" w:rsidRPr="00C47C72" w:rsidRDefault="00F74D99">
      <w:pPr>
        <w:spacing w:after="0"/>
        <w:ind w:left="120"/>
        <w:rPr>
          <w:lang w:val="ru-RU"/>
        </w:rPr>
      </w:pPr>
    </w:p>
    <w:p w:rsidR="00F74D99" w:rsidRPr="00C47C72" w:rsidRDefault="00397EA3">
      <w:pPr>
        <w:spacing w:after="0" w:line="480" w:lineRule="auto"/>
        <w:ind w:left="120"/>
        <w:rPr>
          <w:lang w:val="ru-RU"/>
        </w:rPr>
      </w:pPr>
      <w:r w:rsidRPr="00C47C72">
        <w:rPr>
          <w:rFonts w:ascii="Times New Roman" w:hAnsi="Times New Roman"/>
          <w:b/>
          <w:color w:val="000000"/>
          <w:sz w:val="28"/>
          <w:lang w:val="ru-RU"/>
        </w:rPr>
        <w:t>МЕТОДИЧЕСКИЕ МАТЕРИАЛЫ ДЛЯ УЧИТЕЛЯ</w:t>
      </w:r>
    </w:p>
    <w:p w:rsidR="00F74D99" w:rsidRPr="00C47C72" w:rsidRDefault="00397EA3">
      <w:pPr>
        <w:spacing w:after="0" w:line="480" w:lineRule="auto"/>
        <w:ind w:left="120"/>
        <w:rPr>
          <w:lang w:val="ru-RU"/>
        </w:rPr>
      </w:pPr>
      <w:r w:rsidRPr="00C47C72">
        <w:rPr>
          <w:rFonts w:ascii="Times New Roman" w:hAnsi="Times New Roman"/>
          <w:color w:val="000000"/>
          <w:sz w:val="28"/>
          <w:lang w:val="ru-RU"/>
        </w:rPr>
        <w:t>История России в таблицах и схемах. 6–10 классы /</w:t>
      </w:r>
      <w:r w:rsidRPr="00C47C72">
        <w:rPr>
          <w:sz w:val="28"/>
          <w:lang w:val="ru-RU"/>
        </w:rPr>
        <w:br/>
      </w:r>
      <w:r w:rsidRPr="00C47C72">
        <w:rPr>
          <w:rFonts w:ascii="Times New Roman" w:hAnsi="Times New Roman"/>
          <w:color w:val="000000"/>
          <w:sz w:val="28"/>
          <w:lang w:val="ru-RU"/>
        </w:rPr>
        <w:t xml:space="preserve"> </w:t>
      </w:r>
      <w:r>
        <w:rPr>
          <w:rFonts w:ascii="Times New Roman" w:hAnsi="Times New Roman"/>
          <w:color w:val="000000"/>
          <w:sz w:val="28"/>
        </w:rPr>
        <w:t>c</w:t>
      </w:r>
      <w:r w:rsidRPr="00C47C72">
        <w:rPr>
          <w:rFonts w:ascii="Times New Roman" w:hAnsi="Times New Roman"/>
          <w:color w:val="000000"/>
          <w:sz w:val="28"/>
          <w:lang w:val="ru-RU"/>
        </w:rPr>
        <w:t>ост. Д.И. Чернов. М.: ВАКО. (Школьный справочник);</w:t>
      </w:r>
      <w:r w:rsidRPr="00C47C72">
        <w:rPr>
          <w:sz w:val="28"/>
          <w:lang w:val="ru-RU"/>
        </w:rPr>
        <w:br/>
      </w:r>
      <w:r w:rsidRPr="00C47C72">
        <w:rPr>
          <w:rFonts w:ascii="Times New Roman" w:hAnsi="Times New Roman"/>
          <w:color w:val="000000"/>
          <w:sz w:val="28"/>
          <w:lang w:val="ru-RU"/>
        </w:rPr>
        <w:t xml:space="preserve"> • Справочник по истории России. 6–10 классы / </w:t>
      </w:r>
      <w:r>
        <w:rPr>
          <w:rFonts w:ascii="Times New Roman" w:hAnsi="Times New Roman"/>
          <w:color w:val="000000"/>
          <w:sz w:val="28"/>
        </w:rPr>
        <w:t>c</w:t>
      </w:r>
      <w:r w:rsidRPr="00C47C72">
        <w:rPr>
          <w:rFonts w:ascii="Times New Roman" w:hAnsi="Times New Roman"/>
          <w:color w:val="000000"/>
          <w:sz w:val="28"/>
          <w:lang w:val="ru-RU"/>
        </w:rPr>
        <w:t>ост.</w:t>
      </w:r>
      <w:r w:rsidRPr="00C47C72">
        <w:rPr>
          <w:sz w:val="28"/>
          <w:lang w:val="ru-RU"/>
        </w:rPr>
        <w:br/>
      </w:r>
      <w:bookmarkStart w:id="15" w:name="d9cb397a-866c-4f27-b115-9f600926537f"/>
      <w:r w:rsidRPr="00C47C72">
        <w:rPr>
          <w:rFonts w:ascii="Times New Roman" w:hAnsi="Times New Roman"/>
          <w:color w:val="000000"/>
          <w:sz w:val="28"/>
          <w:lang w:val="ru-RU"/>
        </w:rPr>
        <w:t xml:space="preserve"> Д.И. Чернов. М.: ВАКО. (Школьный справочник)</w:t>
      </w:r>
      <w:bookmarkEnd w:id="15"/>
    </w:p>
    <w:p w:rsidR="00F74D99" w:rsidRPr="00C47C72" w:rsidRDefault="00F74D99">
      <w:pPr>
        <w:spacing w:after="0"/>
        <w:ind w:left="120"/>
        <w:rPr>
          <w:lang w:val="ru-RU"/>
        </w:rPr>
      </w:pPr>
    </w:p>
    <w:p w:rsidR="00F74D99" w:rsidRPr="00C47C72" w:rsidRDefault="00397EA3">
      <w:pPr>
        <w:spacing w:after="0" w:line="480" w:lineRule="auto"/>
        <w:ind w:left="120"/>
        <w:rPr>
          <w:lang w:val="ru-RU"/>
        </w:rPr>
      </w:pPr>
      <w:r w:rsidRPr="00C47C72">
        <w:rPr>
          <w:rFonts w:ascii="Times New Roman" w:hAnsi="Times New Roman"/>
          <w:b/>
          <w:color w:val="000000"/>
          <w:sz w:val="28"/>
          <w:lang w:val="ru-RU"/>
        </w:rPr>
        <w:t>ЦИФРОВЫЕ ОБРАЗОВАТЕЛЬНЫЕ РЕСУРСЫ И РЕСУРСЫ СЕТИ ИНТЕРНЕТ</w:t>
      </w:r>
    </w:p>
    <w:p w:rsidR="00F74D99" w:rsidRPr="00C47C72" w:rsidRDefault="00397EA3">
      <w:pPr>
        <w:spacing w:after="0" w:line="480" w:lineRule="auto"/>
        <w:ind w:left="120"/>
        <w:rPr>
          <w:lang w:val="ru-RU"/>
        </w:rPr>
      </w:pPr>
      <w:r w:rsidRPr="00C47C72">
        <w:rPr>
          <w:rFonts w:ascii="Times New Roman" w:hAnsi="Times New Roman"/>
          <w:color w:val="000000"/>
          <w:sz w:val="28"/>
          <w:lang w:val="ru-RU"/>
        </w:rPr>
        <w:t>Федеральный центр информационно – образовательных ресурсов</w:t>
      </w:r>
      <w:r w:rsidRPr="00C47C72">
        <w:rPr>
          <w:sz w:val="28"/>
          <w:lang w:val="ru-RU"/>
        </w:rPr>
        <w:br/>
      </w:r>
      <w:r w:rsidRPr="00C47C72">
        <w:rPr>
          <w:rFonts w:ascii="Times New Roman" w:hAnsi="Times New Roman"/>
          <w:color w:val="000000"/>
          <w:sz w:val="28"/>
          <w:lang w:val="ru-RU"/>
        </w:rPr>
        <w:t xml:space="preserve"> </w:t>
      </w:r>
      <w:r>
        <w:rPr>
          <w:rFonts w:ascii="Times New Roman" w:hAnsi="Times New Roman"/>
          <w:color w:val="000000"/>
          <w:sz w:val="28"/>
        </w:rPr>
        <w:t>http</w:t>
      </w:r>
      <w:r w:rsidRPr="00C47C72">
        <w:rPr>
          <w:rFonts w:ascii="Times New Roman" w:hAnsi="Times New Roman"/>
          <w:color w:val="000000"/>
          <w:sz w:val="28"/>
          <w:lang w:val="ru-RU"/>
        </w:rPr>
        <w:t>://</w:t>
      </w:r>
      <w:r>
        <w:rPr>
          <w:rFonts w:ascii="Times New Roman" w:hAnsi="Times New Roman"/>
          <w:color w:val="000000"/>
          <w:sz w:val="28"/>
        </w:rPr>
        <w:t>ege</w:t>
      </w:r>
      <w:r w:rsidRPr="00C47C72">
        <w:rPr>
          <w:rFonts w:ascii="Times New Roman" w:hAnsi="Times New Roman"/>
          <w:color w:val="000000"/>
          <w:sz w:val="28"/>
          <w:lang w:val="ru-RU"/>
        </w:rPr>
        <w:t>.</w:t>
      </w:r>
      <w:r>
        <w:rPr>
          <w:rFonts w:ascii="Times New Roman" w:hAnsi="Times New Roman"/>
          <w:color w:val="000000"/>
          <w:sz w:val="28"/>
        </w:rPr>
        <w:t>fipi</w:t>
      </w:r>
      <w:r w:rsidRPr="00C47C72">
        <w:rPr>
          <w:rFonts w:ascii="Times New Roman" w:hAnsi="Times New Roman"/>
          <w:color w:val="000000"/>
          <w:sz w:val="28"/>
          <w:lang w:val="ru-RU"/>
        </w:rPr>
        <w:t>.</w:t>
      </w:r>
      <w:r>
        <w:rPr>
          <w:rFonts w:ascii="Times New Roman" w:hAnsi="Times New Roman"/>
          <w:color w:val="000000"/>
          <w:sz w:val="28"/>
        </w:rPr>
        <w:t>ru</w:t>
      </w:r>
      <w:r w:rsidRPr="00C47C72">
        <w:rPr>
          <w:rFonts w:ascii="Times New Roman" w:hAnsi="Times New Roman"/>
          <w:color w:val="000000"/>
          <w:sz w:val="28"/>
          <w:lang w:val="ru-RU"/>
        </w:rPr>
        <w:t>/</w:t>
      </w:r>
      <w:r>
        <w:rPr>
          <w:rFonts w:ascii="Times New Roman" w:hAnsi="Times New Roman"/>
          <w:color w:val="000000"/>
          <w:sz w:val="28"/>
        </w:rPr>
        <w:t>os</w:t>
      </w:r>
      <w:r w:rsidRPr="00C47C72">
        <w:rPr>
          <w:rFonts w:ascii="Times New Roman" w:hAnsi="Times New Roman"/>
          <w:color w:val="000000"/>
          <w:sz w:val="28"/>
          <w:lang w:val="ru-RU"/>
        </w:rPr>
        <w:t>11/</w:t>
      </w:r>
      <w:r>
        <w:rPr>
          <w:rFonts w:ascii="Times New Roman" w:hAnsi="Times New Roman"/>
          <w:color w:val="000000"/>
          <w:sz w:val="28"/>
        </w:rPr>
        <w:t>xmodules</w:t>
      </w:r>
      <w:r w:rsidRPr="00C47C72">
        <w:rPr>
          <w:rFonts w:ascii="Times New Roman" w:hAnsi="Times New Roman"/>
          <w:color w:val="000000"/>
          <w:sz w:val="28"/>
          <w:lang w:val="ru-RU"/>
        </w:rPr>
        <w:t>/</w:t>
      </w:r>
      <w:r>
        <w:rPr>
          <w:rFonts w:ascii="Times New Roman" w:hAnsi="Times New Roman"/>
          <w:color w:val="000000"/>
          <w:sz w:val="28"/>
        </w:rPr>
        <w:t>qprint</w:t>
      </w:r>
      <w:r w:rsidRPr="00C47C72">
        <w:rPr>
          <w:rFonts w:ascii="Times New Roman" w:hAnsi="Times New Roman"/>
          <w:color w:val="000000"/>
          <w:sz w:val="28"/>
          <w:lang w:val="ru-RU"/>
        </w:rPr>
        <w:t>/</w:t>
      </w:r>
      <w:r>
        <w:rPr>
          <w:rFonts w:ascii="Times New Roman" w:hAnsi="Times New Roman"/>
          <w:color w:val="000000"/>
          <w:sz w:val="28"/>
        </w:rPr>
        <w:t>index</w:t>
      </w:r>
      <w:r w:rsidRPr="00C47C72">
        <w:rPr>
          <w:rFonts w:ascii="Times New Roman" w:hAnsi="Times New Roman"/>
          <w:color w:val="000000"/>
          <w:sz w:val="28"/>
          <w:lang w:val="ru-RU"/>
        </w:rPr>
        <w:t>.</w:t>
      </w:r>
      <w:r>
        <w:rPr>
          <w:rFonts w:ascii="Times New Roman" w:hAnsi="Times New Roman"/>
          <w:color w:val="000000"/>
          <w:sz w:val="28"/>
        </w:rPr>
        <w:t>php</w:t>
      </w:r>
      <w:r w:rsidRPr="00C47C72">
        <w:rPr>
          <w:rFonts w:ascii="Times New Roman" w:hAnsi="Times New Roman"/>
          <w:color w:val="000000"/>
          <w:sz w:val="28"/>
          <w:lang w:val="ru-RU"/>
        </w:rPr>
        <w:t>?</w:t>
      </w:r>
      <w:r>
        <w:rPr>
          <w:rFonts w:ascii="Times New Roman" w:hAnsi="Times New Roman"/>
          <w:color w:val="000000"/>
          <w:sz w:val="28"/>
        </w:rPr>
        <w:t>proj</w:t>
      </w:r>
      <w:r w:rsidRPr="00C47C72">
        <w:rPr>
          <w:rFonts w:ascii="Times New Roman" w:hAnsi="Times New Roman"/>
          <w:color w:val="000000"/>
          <w:sz w:val="28"/>
          <w:lang w:val="ru-RU"/>
        </w:rPr>
        <w:t>=068</w:t>
      </w:r>
      <w:r>
        <w:rPr>
          <w:rFonts w:ascii="Times New Roman" w:hAnsi="Times New Roman"/>
          <w:color w:val="000000"/>
          <w:sz w:val="28"/>
        </w:rPr>
        <w:t>A</w:t>
      </w:r>
      <w:r w:rsidRPr="00C47C72">
        <w:rPr>
          <w:rFonts w:ascii="Times New Roman" w:hAnsi="Times New Roman"/>
          <w:color w:val="000000"/>
          <w:sz w:val="28"/>
          <w:lang w:val="ru-RU"/>
        </w:rPr>
        <w:t>227</w:t>
      </w:r>
      <w:r>
        <w:rPr>
          <w:rFonts w:ascii="Times New Roman" w:hAnsi="Times New Roman"/>
          <w:color w:val="000000"/>
          <w:sz w:val="28"/>
        </w:rPr>
        <w:t>D</w:t>
      </w:r>
      <w:r w:rsidRPr="00C47C72">
        <w:rPr>
          <w:rFonts w:ascii="Times New Roman" w:hAnsi="Times New Roman"/>
          <w:color w:val="000000"/>
          <w:sz w:val="28"/>
          <w:lang w:val="ru-RU"/>
        </w:rPr>
        <w:t>253</w:t>
      </w:r>
      <w:r>
        <w:rPr>
          <w:rFonts w:ascii="Times New Roman" w:hAnsi="Times New Roman"/>
          <w:color w:val="000000"/>
          <w:sz w:val="28"/>
        </w:rPr>
        <w:t>BA</w:t>
      </w:r>
      <w:r w:rsidRPr="00C47C72">
        <w:rPr>
          <w:rFonts w:ascii="Times New Roman" w:hAnsi="Times New Roman"/>
          <w:color w:val="000000"/>
          <w:sz w:val="28"/>
          <w:lang w:val="ru-RU"/>
        </w:rPr>
        <w:t>6</w:t>
      </w:r>
      <w:r>
        <w:rPr>
          <w:rFonts w:ascii="Times New Roman" w:hAnsi="Times New Roman"/>
          <w:color w:val="000000"/>
          <w:sz w:val="28"/>
        </w:rPr>
        <w:t>C</w:t>
      </w:r>
      <w:r w:rsidRPr="00C47C72">
        <w:rPr>
          <w:rFonts w:ascii="Times New Roman" w:hAnsi="Times New Roman"/>
          <w:color w:val="000000"/>
          <w:sz w:val="28"/>
          <w:lang w:val="ru-RU"/>
        </w:rPr>
        <w:t>04</w:t>
      </w:r>
      <w:r>
        <w:rPr>
          <w:rFonts w:ascii="Times New Roman" w:hAnsi="Times New Roman"/>
          <w:color w:val="000000"/>
          <w:sz w:val="28"/>
        </w:rPr>
        <w:t>D</w:t>
      </w:r>
      <w:r w:rsidRPr="00C47C72">
        <w:rPr>
          <w:rFonts w:ascii="Times New Roman" w:hAnsi="Times New Roman"/>
          <w:color w:val="000000"/>
          <w:sz w:val="28"/>
          <w:lang w:val="ru-RU"/>
        </w:rPr>
        <w:t>0</w:t>
      </w:r>
      <w:r>
        <w:rPr>
          <w:rFonts w:ascii="Times New Roman" w:hAnsi="Times New Roman"/>
          <w:color w:val="000000"/>
          <w:sz w:val="28"/>
        </w:rPr>
        <w:t>C</w:t>
      </w:r>
      <w:r w:rsidRPr="00C47C72">
        <w:rPr>
          <w:rFonts w:ascii="Times New Roman" w:hAnsi="Times New Roman"/>
          <w:color w:val="000000"/>
          <w:sz w:val="28"/>
          <w:lang w:val="ru-RU"/>
        </w:rPr>
        <w:t>832387</w:t>
      </w:r>
      <w:r>
        <w:rPr>
          <w:rFonts w:ascii="Times New Roman" w:hAnsi="Times New Roman"/>
          <w:color w:val="000000"/>
          <w:sz w:val="28"/>
        </w:rPr>
        <w:t>FD</w:t>
      </w:r>
      <w:r w:rsidRPr="00C47C72">
        <w:rPr>
          <w:rFonts w:ascii="Times New Roman" w:hAnsi="Times New Roman"/>
          <w:color w:val="000000"/>
          <w:sz w:val="28"/>
          <w:lang w:val="ru-RU"/>
        </w:rPr>
        <w:t>0</w:t>
      </w:r>
      <w:r w:rsidRPr="00C47C72">
        <w:rPr>
          <w:sz w:val="28"/>
          <w:lang w:val="ru-RU"/>
        </w:rPr>
        <w:br/>
      </w:r>
      <w:r w:rsidRPr="00C47C72">
        <w:rPr>
          <w:rFonts w:ascii="Times New Roman" w:hAnsi="Times New Roman"/>
          <w:color w:val="000000"/>
          <w:sz w:val="28"/>
          <w:lang w:val="ru-RU"/>
        </w:rPr>
        <w:t xml:space="preserve"> </w:t>
      </w:r>
      <w:r>
        <w:rPr>
          <w:rFonts w:ascii="Times New Roman" w:hAnsi="Times New Roman"/>
          <w:color w:val="000000"/>
          <w:sz w:val="28"/>
        </w:rPr>
        <w:t>D</w:t>
      </w:r>
      <w:r w:rsidRPr="00C47C72">
        <w:rPr>
          <w:rFonts w:ascii="Times New Roman" w:hAnsi="Times New Roman"/>
          <w:color w:val="000000"/>
          <w:sz w:val="28"/>
          <w:lang w:val="ru-RU"/>
        </w:rPr>
        <w:t>89</w:t>
      </w:r>
      <w:r w:rsidRPr="00C47C72">
        <w:rPr>
          <w:sz w:val="28"/>
          <w:lang w:val="ru-RU"/>
        </w:rPr>
        <w:br/>
      </w:r>
      <w:r w:rsidRPr="00C47C72">
        <w:rPr>
          <w:rFonts w:ascii="Times New Roman" w:hAnsi="Times New Roman"/>
          <w:color w:val="000000"/>
          <w:sz w:val="28"/>
          <w:lang w:val="ru-RU"/>
        </w:rPr>
        <w:lastRenderedPageBreak/>
        <w:t xml:space="preserve"> Единый банк заданий ЕГЭ/история России</w:t>
      </w:r>
      <w:r w:rsidRPr="00C47C72">
        <w:rPr>
          <w:sz w:val="28"/>
          <w:lang w:val="ru-RU"/>
        </w:rPr>
        <w:br/>
      </w:r>
      <w:bookmarkStart w:id="16" w:name="a533c747-85bf-4629-95ae-536468e95f06"/>
      <w:r w:rsidRPr="00C47C72">
        <w:rPr>
          <w:rFonts w:ascii="Times New Roman" w:hAnsi="Times New Roman"/>
          <w:color w:val="000000"/>
          <w:sz w:val="28"/>
          <w:lang w:val="ru-RU"/>
        </w:rPr>
        <w:t xml:space="preserve"> </w:t>
      </w:r>
      <w:r>
        <w:rPr>
          <w:rFonts w:ascii="Times New Roman" w:hAnsi="Times New Roman"/>
          <w:color w:val="000000"/>
          <w:sz w:val="28"/>
        </w:rPr>
        <w:t>http</w:t>
      </w:r>
      <w:r w:rsidRPr="00C47C72">
        <w:rPr>
          <w:rFonts w:ascii="Times New Roman" w:hAnsi="Times New Roman"/>
          <w:color w:val="000000"/>
          <w:sz w:val="28"/>
          <w:lang w:val="ru-RU"/>
        </w:rPr>
        <w:t>://</w:t>
      </w:r>
      <w:r>
        <w:rPr>
          <w:rFonts w:ascii="Times New Roman" w:hAnsi="Times New Roman"/>
          <w:color w:val="000000"/>
          <w:sz w:val="28"/>
        </w:rPr>
        <w:t>ege</w:t>
      </w:r>
      <w:r w:rsidRPr="00C47C72">
        <w:rPr>
          <w:rFonts w:ascii="Times New Roman" w:hAnsi="Times New Roman"/>
          <w:color w:val="000000"/>
          <w:sz w:val="28"/>
          <w:lang w:val="ru-RU"/>
        </w:rPr>
        <w:t>.</w:t>
      </w:r>
      <w:r>
        <w:rPr>
          <w:rFonts w:ascii="Times New Roman" w:hAnsi="Times New Roman"/>
          <w:color w:val="000000"/>
          <w:sz w:val="28"/>
        </w:rPr>
        <w:t>fipi</w:t>
      </w:r>
      <w:r w:rsidRPr="00C47C72">
        <w:rPr>
          <w:rFonts w:ascii="Times New Roman" w:hAnsi="Times New Roman"/>
          <w:color w:val="000000"/>
          <w:sz w:val="28"/>
          <w:lang w:val="ru-RU"/>
        </w:rPr>
        <w:t>.</w:t>
      </w:r>
      <w:r>
        <w:rPr>
          <w:rFonts w:ascii="Times New Roman" w:hAnsi="Times New Roman"/>
          <w:color w:val="000000"/>
          <w:sz w:val="28"/>
        </w:rPr>
        <w:t>ru</w:t>
      </w:r>
      <w:r w:rsidRPr="00C47C72">
        <w:rPr>
          <w:rFonts w:ascii="Times New Roman" w:hAnsi="Times New Roman"/>
          <w:color w:val="000000"/>
          <w:sz w:val="28"/>
          <w:lang w:val="ru-RU"/>
        </w:rPr>
        <w:t>/</w:t>
      </w:r>
      <w:r>
        <w:rPr>
          <w:rFonts w:ascii="Times New Roman" w:hAnsi="Times New Roman"/>
          <w:color w:val="000000"/>
          <w:sz w:val="28"/>
        </w:rPr>
        <w:t>os</w:t>
      </w:r>
      <w:r w:rsidRPr="00C47C72">
        <w:rPr>
          <w:rFonts w:ascii="Times New Roman" w:hAnsi="Times New Roman"/>
          <w:color w:val="000000"/>
          <w:sz w:val="28"/>
          <w:lang w:val="ru-RU"/>
        </w:rPr>
        <w:t>11/</w:t>
      </w:r>
      <w:r>
        <w:rPr>
          <w:rFonts w:ascii="Times New Roman" w:hAnsi="Times New Roman"/>
          <w:color w:val="000000"/>
          <w:sz w:val="28"/>
        </w:rPr>
        <w:t>xmodules</w:t>
      </w:r>
      <w:r w:rsidRPr="00C47C72">
        <w:rPr>
          <w:rFonts w:ascii="Times New Roman" w:hAnsi="Times New Roman"/>
          <w:color w:val="000000"/>
          <w:sz w:val="28"/>
          <w:lang w:val="ru-RU"/>
        </w:rPr>
        <w:t>/</w:t>
      </w:r>
      <w:r>
        <w:rPr>
          <w:rFonts w:ascii="Times New Roman" w:hAnsi="Times New Roman"/>
          <w:color w:val="000000"/>
          <w:sz w:val="28"/>
        </w:rPr>
        <w:t>qprint</w:t>
      </w:r>
      <w:r w:rsidRPr="00C47C72">
        <w:rPr>
          <w:rFonts w:ascii="Times New Roman" w:hAnsi="Times New Roman"/>
          <w:color w:val="000000"/>
          <w:sz w:val="28"/>
          <w:lang w:val="ru-RU"/>
        </w:rPr>
        <w:t>/</w:t>
      </w:r>
      <w:r>
        <w:rPr>
          <w:rFonts w:ascii="Times New Roman" w:hAnsi="Times New Roman"/>
          <w:color w:val="000000"/>
          <w:sz w:val="28"/>
        </w:rPr>
        <w:t>index</w:t>
      </w:r>
      <w:r w:rsidRPr="00C47C72">
        <w:rPr>
          <w:rFonts w:ascii="Times New Roman" w:hAnsi="Times New Roman"/>
          <w:color w:val="000000"/>
          <w:sz w:val="28"/>
          <w:lang w:val="ru-RU"/>
        </w:rPr>
        <w:t>.</w:t>
      </w:r>
      <w:r>
        <w:rPr>
          <w:rFonts w:ascii="Times New Roman" w:hAnsi="Times New Roman"/>
          <w:color w:val="000000"/>
          <w:sz w:val="28"/>
        </w:rPr>
        <w:t>php</w:t>
      </w:r>
      <w:r w:rsidRPr="00C47C72">
        <w:rPr>
          <w:rFonts w:ascii="Times New Roman" w:hAnsi="Times New Roman"/>
          <w:color w:val="000000"/>
          <w:sz w:val="28"/>
          <w:lang w:val="ru-RU"/>
        </w:rPr>
        <w:t>?</w:t>
      </w:r>
      <w:r>
        <w:rPr>
          <w:rFonts w:ascii="Times New Roman" w:hAnsi="Times New Roman"/>
          <w:color w:val="000000"/>
          <w:sz w:val="28"/>
        </w:rPr>
        <w:t>proj</w:t>
      </w:r>
      <w:r w:rsidRPr="00C47C72">
        <w:rPr>
          <w:rFonts w:ascii="Times New Roman" w:hAnsi="Times New Roman"/>
          <w:color w:val="000000"/>
          <w:sz w:val="28"/>
          <w:lang w:val="ru-RU"/>
        </w:rPr>
        <w:t>=756</w:t>
      </w:r>
      <w:r>
        <w:rPr>
          <w:rFonts w:ascii="Times New Roman" w:hAnsi="Times New Roman"/>
          <w:color w:val="000000"/>
          <w:sz w:val="28"/>
        </w:rPr>
        <w:t>DF</w:t>
      </w:r>
      <w:r w:rsidRPr="00C47C72">
        <w:rPr>
          <w:rFonts w:ascii="Times New Roman" w:hAnsi="Times New Roman"/>
          <w:color w:val="000000"/>
          <w:sz w:val="28"/>
          <w:lang w:val="ru-RU"/>
        </w:rPr>
        <w:t>168</w:t>
      </w:r>
      <w:r>
        <w:rPr>
          <w:rFonts w:ascii="Times New Roman" w:hAnsi="Times New Roman"/>
          <w:color w:val="000000"/>
          <w:sz w:val="28"/>
        </w:rPr>
        <w:t>F</w:t>
      </w:r>
      <w:r w:rsidRPr="00C47C72">
        <w:rPr>
          <w:rFonts w:ascii="Times New Roman" w:hAnsi="Times New Roman"/>
          <w:color w:val="000000"/>
          <w:sz w:val="28"/>
          <w:lang w:val="ru-RU"/>
        </w:rPr>
        <w:t>63</w:t>
      </w:r>
      <w:r>
        <w:rPr>
          <w:rFonts w:ascii="Times New Roman" w:hAnsi="Times New Roman"/>
          <w:color w:val="000000"/>
          <w:sz w:val="28"/>
        </w:rPr>
        <w:t>F</w:t>
      </w:r>
      <w:r w:rsidRPr="00C47C72">
        <w:rPr>
          <w:rFonts w:ascii="Times New Roman" w:hAnsi="Times New Roman"/>
          <w:color w:val="000000"/>
          <w:sz w:val="28"/>
          <w:lang w:val="ru-RU"/>
        </w:rPr>
        <w:t>9</w:t>
      </w:r>
      <w:r>
        <w:rPr>
          <w:rFonts w:ascii="Times New Roman" w:hAnsi="Times New Roman"/>
          <w:color w:val="000000"/>
          <w:sz w:val="28"/>
        </w:rPr>
        <w:t>A</w:t>
      </w:r>
      <w:r w:rsidRPr="00C47C72">
        <w:rPr>
          <w:rFonts w:ascii="Times New Roman" w:hAnsi="Times New Roman"/>
          <w:color w:val="000000"/>
          <w:sz w:val="28"/>
          <w:lang w:val="ru-RU"/>
        </w:rPr>
        <w:t>6341711</w:t>
      </w:r>
      <w:r>
        <w:rPr>
          <w:rFonts w:ascii="Times New Roman" w:hAnsi="Times New Roman"/>
          <w:color w:val="000000"/>
          <w:sz w:val="28"/>
        </w:rPr>
        <w:t>C</w:t>
      </w:r>
      <w:r w:rsidRPr="00C47C72">
        <w:rPr>
          <w:rFonts w:ascii="Times New Roman" w:hAnsi="Times New Roman"/>
          <w:color w:val="000000"/>
          <w:sz w:val="28"/>
          <w:lang w:val="ru-RU"/>
        </w:rPr>
        <w:t>61</w:t>
      </w:r>
      <w:r>
        <w:rPr>
          <w:rFonts w:ascii="Times New Roman" w:hAnsi="Times New Roman"/>
          <w:color w:val="000000"/>
          <w:sz w:val="28"/>
        </w:rPr>
        <w:t>AA</w:t>
      </w:r>
      <w:r w:rsidRPr="00C47C72">
        <w:rPr>
          <w:rFonts w:ascii="Times New Roman" w:hAnsi="Times New Roman"/>
          <w:color w:val="000000"/>
          <w:sz w:val="28"/>
          <w:lang w:val="ru-RU"/>
        </w:rPr>
        <w:t>5</w:t>
      </w:r>
      <w:r>
        <w:rPr>
          <w:rFonts w:ascii="Times New Roman" w:hAnsi="Times New Roman"/>
          <w:color w:val="000000"/>
          <w:sz w:val="28"/>
        </w:rPr>
        <w:t>EC</w:t>
      </w:r>
      <w:r w:rsidRPr="00C47C72">
        <w:rPr>
          <w:rFonts w:ascii="Times New Roman" w:hAnsi="Times New Roman"/>
          <w:color w:val="000000"/>
          <w:sz w:val="28"/>
          <w:lang w:val="ru-RU"/>
        </w:rPr>
        <w:t>5</w:t>
      </w:r>
      <w:bookmarkEnd w:id="16"/>
    </w:p>
    <w:p w:rsidR="00F74D99" w:rsidRPr="00C47C72" w:rsidRDefault="00F74D99">
      <w:pPr>
        <w:rPr>
          <w:lang w:val="ru-RU"/>
        </w:rPr>
        <w:sectPr w:rsidR="00F74D99" w:rsidRPr="00C47C72">
          <w:pgSz w:w="11906" w:h="16383"/>
          <w:pgMar w:top="1134" w:right="850" w:bottom="1134" w:left="1701" w:header="720" w:footer="720" w:gutter="0"/>
          <w:cols w:space="720"/>
        </w:sectPr>
      </w:pPr>
    </w:p>
    <w:bookmarkEnd w:id="13"/>
    <w:p w:rsidR="00397EA3" w:rsidRPr="00C47C72" w:rsidRDefault="00397EA3">
      <w:pPr>
        <w:rPr>
          <w:lang w:val="ru-RU"/>
        </w:rPr>
      </w:pPr>
    </w:p>
    <w:sectPr w:rsidR="00397EA3" w:rsidRPr="00C47C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4D99"/>
    <w:rsid w:val="00187B22"/>
    <w:rsid w:val="002377FA"/>
    <w:rsid w:val="003843EE"/>
    <w:rsid w:val="00397EA3"/>
    <w:rsid w:val="00421433"/>
    <w:rsid w:val="00624FE9"/>
    <w:rsid w:val="007C612E"/>
    <w:rsid w:val="00821ACF"/>
    <w:rsid w:val="00C47C72"/>
    <w:rsid w:val="00F74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7A11F4-7B0F-4329-9CE4-F25548BA4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21AC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21A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fontTable" Target="fontTable.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b01d2dd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image" Target="media/image1.jpeg"/><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17459</Words>
  <Characters>99521</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ARM01M</cp:lastModifiedBy>
  <cp:revision>12</cp:revision>
  <cp:lastPrinted>2024-09-09T15:45:00Z</cp:lastPrinted>
  <dcterms:created xsi:type="dcterms:W3CDTF">2024-09-09T08:35:00Z</dcterms:created>
  <dcterms:modified xsi:type="dcterms:W3CDTF">2024-09-13T12:10:00Z</dcterms:modified>
</cp:coreProperties>
</file>